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199F36" w14:textId="77777777" w:rsidR="00CF6783" w:rsidRPr="00C8784B" w:rsidRDefault="00CF6783" w:rsidP="00CF6783">
      <w:pPr>
        <w:jc w:val="both"/>
        <w:rPr>
          <w:rFonts w:ascii="ＭＳ Ｐ明朝" w:eastAsia="ＭＳ Ｐ明朝" w:hAnsi="ＭＳ Ｐ明朝"/>
        </w:rPr>
      </w:pPr>
      <w:r>
        <w:rPr>
          <w:rFonts w:ascii="ＭＳ Ｐ明朝" w:eastAsia="ＭＳ Ｐ明朝" w:hAnsi="ＭＳ Ｐ明朝" w:hint="eastAsia"/>
        </w:rPr>
        <w:t>様式</w:t>
      </w:r>
      <w:r w:rsidRPr="00C8784B">
        <w:rPr>
          <w:rFonts w:ascii="ＭＳ Ｐ明朝" w:eastAsia="ＭＳ Ｐ明朝" w:hAnsi="ＭＳ Ｐ明朝"/>
        </w:rPr>
        <w:t>第</w:t>
      </w:r>
      <w:r>
        <w:rPr>
          <w:rFonts w:ascii="ＭＳ Ｐ明朝" w:eastAsia="ＭＳ Ｐ明朝" w:hAnsi="ＭＳ Ｐ明朝" w:hint="eastAsia"/>
        </w:rPr>
        <w:t>１</w:t>
      </w:r>
      <w:r w:rsidRPr="00C8784B">
        <w:rPr>
          <w:rFonts w:ascii="ＭＳ Ｐ明朝" w:eastAsia="ＭＳ Ｐ明朝" w:hAnsi="ＭＳ Ｐ明朝"/>
        </w:rPr>
        <w:t>号</w:t>
      </w:r>
    </w:p>
    <w:p w14:paraId="74FDCEC1" w14:textId="77777777" w:rsidR="00CF6783" w:rsidRPr="00C8784B" w:rsidRDefault="00CF6783" w:rsidP="00CF6783">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47F1B0C8" w14:textId="77777777" w:rsidR="00CF6783" w:rsidRDefault="00CF6783" w:rsidP="00CF6783">
      <w:pPr>
        <w:rPr>
          <w:rFonts w:ascii="ＭＳ Ｐ明朝" w:eastAsia="ＭＳ Ｐ明朝" w:hAnsi="ＭＳ Ｐ明朝"/>
        </w:rPr>
      </w:pPr>
    </w:p>
    <w:p w14:paraId="1E17CD70" w14:textId="77777777" w:rsidR="00CF6783" w:rsidRDefault="00CF6783" w:rsidP="00CF6783">
      <w:pPr>
        <w:rPr>
          <w:rFonts w:ascii="ＭＳ Ｐ明朝" w:eastAsia="ＭＳ Ｐ明朝" w:hAnsi="ＭＳ Ｐ明朝"/>
        </w:rPr>
      </w:pPr>
    </w:p>
    <w:p w14:paraId="123100EE" w14:textId="77777777" w:rsidR="00CF6783" w:rsidRPr="00C8784B" w:rsidRDefault="00CF6783" w:rsidP="00CF6783">
      <w:pPr>
        <w:ind w:right="44"/>
        <w:jc w:val="center"/>
        <w:rPr>
          <w:rFonts w:ascii="ＭＳ Ｐ明朝" w:eastAsia="ＭＳ Ｐ明朝" w:hAnsi="ＭＳ Ｐ明朝"/>
          <w:sz w:val="24"/>
        </w:rPr>
      </w:pPr>
      <w:r w:rsidRPr="00C8784B">
        <w:rPr>
          <w:rFonts w:ascii="ＭＳ Ｐ明朝" w:eastAsia="ＭＳ Ｐ明朝" w:hAnsi="ＭＳ Ｐ明朝"/>
          <w:sz w:val="24"/>
        </w:rPr>
        <w:t>入札</w:t>
      </w:r>
      <w:r>
        <w:rPr>
          <w:rFonts w:ascii="ＭＳ Ｐ明朝" w:eastAsia="ＭＳ Ｐ明朝" w:hAnsi="ＭＳ Ｐ明朝" w:hint="eastAsia"/>
          <w:sz w:val="24"/>
        </w:rPr>
        <w:t>参加申請</w:t>
      </w:r>
      <w:r w:rsidRPr="00C8784B">
        <w:rPr>
          <w:rFonts w:ascii="ＭＳ Ｐ明朝" w:eastAsia="ＭＳ Ｐ明朝" w:hAnsi="ＭＳ Ｐ明朝"/>
          <w:sz w:val="24"/>
        </w:rPr>
        <w:t>書</w:t>
      </w:r>
    </w:p>
    <w:p w14:paraId="7CFD699F" w14:textId="77777777" w:rsidR="00CF6783" w:rsidRDefault="00CF6783" w:rsidP="00CF6783">
      <w:pPr>
        <w:rPr>
          <w:rFonts w:ascii="ＭＳ Ｐ明朝" w:eastAsia="ＭＳ Ｐ明朝" w:hAnsi="ＭＳ Ｐ明朝"/>
        </w:rPr>
      </w:pPr>
    </w:p>
    <w:p w14:paraId="20C9FDB0" w14:textId="77777777" w:rsidR="00CF6783" w:rsidRPr="00C8784B" w:rsidRDefault="00CF6783" w:rsidP="00CF6783">
      <w:pPr>
        <w:rPr>
          <w:rFonts w:ascii="ＭＳ Ｐ明朝" w:eastAsia="ＭＳ Ｐ明朝" w:hAnsi="ＭＳ Ｐ明朝"/>
        </w:rPr>
      </w:pPr>
    </w:p>
    <w:p w14:paraId="00160569" w14:textId="77777777" w:rsidR="00CF6783" w:rsidRDefault="00CF6783" w:rsidP="00CF6783">
      <w:pPr>
        <w:rPr>
          <w:rFonts w:ascii="ＭＳ Ｐ明朝" w:eastAsia="ＭＳ Ｐ明朝" w:hAnsi="ＭＳ Ｐ明朝"/>
        </w:rPr>
      </w:pPr>
      <w:r>
        <w:rPr>
          <w:rFonts w:ascii="ＭＳ Ｐ明朝" w:eastAsia="ＭＳ Ｐ明朝" w:hAnsi="ＭＳ Ｐ明朝" w:hint="eastAsia"/>
        </w:rPr>
        <w:t>福岡県国民健康保険団体連合会</w:t>
      </w:r>
    </w:p>
    <w:p w14:paraId="67DA30A9" w14:textId="77777777" w:rsidR="00CF6783" w:rsidRPr="00C8784B" w:rsidRDefault="00CF6783" w:rsidP="00CF6783">
      <w:pPr>
        <w:ind w:firstLineChars="200" w:firstLine="440"/>
        <w:rPr>
          <w:rFonts w:ascii="ＭＳ Ｐ明朝" w:eastAsia="ＭＳ Ｐ明朝" w:hAnsi="ＭＳ Ｐ明朝"/>
        </w:rPr>
      </w:pPr>
      <w:r>
        <w:rPr>
          <w:rFonts w:ascii="ＭＳ Ｐ明朝" w:eastAsia="ＭＳ Ｐ明朝" w:hAnsi="ＭＳ Ｐ明朝" w:hint="eastAsia"/>
        </w:rPr>
        <w:t>審査業務部　システム管理課長　殿</w:t>
      </w:r>
    </w:p>
    <w:p w14:paraId="3889A0FB" w14:textId="77777777" w:rsidR="00CF6783" w:rsidRDefault="00CF6783" w:rsidP="00CF6783">
      <w:pPr>
        <w:rPr>
          <w:rFonts w:ascii="ＭＳ Ｐ明朝" w:eastAsia="ＭＳ Ｐ明朝" w:hAnsi="ＭＳ Ｐ明朝"/>
        </w:rPr>
      </w:pPr>
    </w:p>
    <w:p w14:paraId="12F19FA4" w14:textId="77777777" w:rsidR="00CF6783" w:rsidRPr="000C1A50" w:rsidRDefault="00CF6783" w:rsidP="00CF6783">
      <w:pPr>
        <w:rPr>
          <w:rFonts w:ascii="ＭＳ Ｐ明朝" w:eastAsia="ＭＳ Ｐ明朝" w:hAnsi="ＭＳ Ｐ明朝"/>
        </w:rPr>
      </w:pPr>
    </w:p>
    <w:tbl>
      <w:tblPr>
        <w:tblStyle w:val="afe"/>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7"/>
        <w:gridCol w:w="3337"/>
      </w:tblGrid>
      <w:tr w:rsidR="00CF6783" w14:paraId="301BE609" w14:textId="77777777" w:rsidTr="005359B8">
        <w:tc>
          <w:tcPr>
            <w:tcW w:w="1734" w:type="dxa"/>
          </w:tcPr>
          <w:p w14:paraId="5A8623FA"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住所</w:t>
            </w:r>
          </w:p>
        </w:tc>
        <w:tc>
          <w:tcPr>
            <w:tcW w:w="3598" w:type="dxa"/>
          </w:tcPr>
          <w:p w14:paraId="671F2002" w14:textId="77777777" w:rsidR="00CF6783" w:rsidRDefault="00CF6783" w:rsidP="005359B8">
            <w:pPr>
              <w:rPr>
                <w:rFonts w:ascii="ＭＳ Ｐ明朝" w:eastAsia="ＭＳ Ｐ明朝" w:hAnsi="ＭＳ Ｐ明朝"/>
              </w:rPr>
            </w:pPr>
          </w:p>
        </w:tc>
      </w:tr>
      <w:tr w:rsidR="00CF6783" w14:paraId="588FF998" w14:textId="77777777" w:rsidTr="005359B8">
        <w:tc>
          <w:tcPr>
            <w:tcW w:w="1734" w:type="dxa"/>
          </w:tcPr>
          <w:p w14:paraId="3954C408"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商号または名称</w:t>
            </w:r>
          </w:p>
        </w:tc>
        <w:tc>
          <w:tcPr>
            <w:tcW w:w="3598" w:type="dxa"/>
          </w:tcPr>
          <w:p w14:paraId="03F13BCE" w14:textId="77777777" w:rsidR="00CF6783" w:rsidRDefault="00CF6783" w:rsidP="005359B8">
            <w:pPr>
              <w:rPr>
                <w:rFonts w:ascii="ＭＳ Ｐ明朝" w:eastAsia="ＭＳ Ｐ明朝" w:hAnsi="ＭＳ Ｐ明朝"/>
              </w:rPr>
            </w:pPr>
          </w:p>
        </w:tc>
      </w:tr>
      <w:tr w:rsidR="00CF6783" w14:paraId="133F7D48" w14:textId="77777777" w:rsidTr="005359B8">
        <w:tc>
          <w:tcPr>
            <w:tcW w:w="1734" w:type="dxa"/>
          </w:tcPr>
          <w:p w14:paraId="2667190F"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代表者氏名</w:t>
            </w:r>
          </w:p>
        </w:tc>
        <w:tc>
          <w:tcPr>
            <w:tcW w:w="3598" w:type="dxa"/>
          </w:tcPr>
          <w:p w14:paraId="5C3909F2" w14:textId="77777777" w:rsidR="00CF6783" w:rsidRDefault="00CF6783" w:rsidP="005359B8">
            <w:pPr>
              <w:wordWrap w:val="0"/>
              <w:jc w:val="right"/>
              <w:rPr>
                <w:rFonts w:ascii="ＭＳ Ｐ明朝" w:eastAsia="ＭＳ Ｐ明朝" w:hAnsi="ＭＳ Ｐ明朝"/>
              </w:rPr>
            </w:pPr>
            <w:r>
              <w:rPr>
                <w:rFonts w:ascii="ＭＳ Ｐ明朝" w:eastAsia="ＭＳ Ｐ明朝" w:hAnsi="ＭＳ Ｐ明朝" w:hint="eastAsia"/>
              </w:rPr>
              <w:t xml:space="preserve">印　　　</w:t>
            </w:r>
          </w:p>
        </w:tc>
      </w:tr>
    </w:tbl>
    <w:p w14:paraId="05B5EA02" w14:textId="77777777" w:rsidR="00CF6783" w:rsidRDefault="00CF6783" w:rsidP="00CF6783">
      <w:pPr>
        <w:rPr>
          <w:rFonts w:ascii="ＭＳ Ｐ明朝" w:eastAsia="ＭＳ Ｐ明朝" w:hAnsi="ＭＳ Ｐ明朝"/>
        </w:rPr>
      </w:pPr>
    </w:p>
    <w:p w14:paraId="2EDF00B5" w14:textId="77777777" w:rsidR="00CF6783" w:rsidRPr="00C8784B" w:rsidRDefault="00CF6783" w:rsidP="00CF6783">
      <w:pPr>
        <w:rPr>
          <w:rFonts w:ascii="ＭＳ Ｐ明朝" w:eastAsia="ＭＳ Ｐ明朝" w:hAnsi="ＭＳ Ｐ明朝"/>
        </w:rPr>
      </w:pPr>
    </w:p>
    <w:p w14:paraId="3C2AD926" w14:textId="77777777" w:rsidR="00CF6783" w:rsidRPr="004826A7" w:rsidRDefault="00CF6783" w:rsidP="00CF6783">
      <w:pPr>
        <w:ind w:firstLineChars="100" w:firstLine="220"/>
        <w:rPr>
          <w:rFonts w:ascii="ＭＳ Ｐ明朝" w:eastAsia="ＭＳ Ｐ明朝" w:hAnsi="ＭＳ Ｐ明朝"/>
        </w:rPr>
      </w:pPr>
      <w:r w:rsidRPr="004826A7">
        <w:rPr>
          <w:rFonts w:ascii="ＭＳ Ｐ明朝" w:eastAsia="ＭＳ Ｐ明朝" w:hAnsi="ＭＳ Ｐ明朝" w:hint="eastAsia"/>
        </w:rPr>
        <w:t>下記入札案件に参加したく申請します。</w:t>
      </w:r>
    </w:p>
    <w:p w14:paraId="52D965E3" w14:textId="77777777" w:rsidR="00CF6783" w:rsidRDefault="00CF6783" w:rsidP="00CF6783">
      <w:pPr>
        <w:rPr>
          <w:rFonts w:ascii="ＭＳ Ｐ明朝" w:eastAsia="ＭＳ Ｐ明朝" w:hAnsi="ＭＳ Ｐ明朝"/>
        </w:rPr>
      </w:pPr>
    </w:p>
    <w:p w14:paraId="7926A28F" w14:textId="77777777" w:rsidR="00CF6783" w:rsidRPr="004826A7" w:rsidRDefault="00CF6783" w:rsidP="00CF6783">
      <w:pPr>
        <w:rPr>
          <w:rFonts w:ascii="ＭＳ Ｐ明朝" w:eastAsia="ＭＳ Ｐ明朝" w:hAnsi="ＭＳ Ｐ明朝"/>
        </w:rPr>
      </w:pPr>
    </w:p>
    <w:p w14:paraId="5A3733C5" w14:textId="77777777" w:rsidR="00CF6783" w:rsidRPr="004826A7" w:rsidRDefault="00CF6783" w:rsidP="00CF6783">
      <w:pPr>
        <w:jc w:val="center"/>
        <w:rPr>
          <w:rFonts w:ascii="ＭＳ Ｐ明朝" w:eastAsia="ＭＳ Ｐ明朝" w:hAnsi="ＭＳ Ｐ明朝"/>
        </w:rPr>
      </w:pPr>
      <w:r w:rsidRPr="004826A7">
        <w:rPr>
          <w:rFonts w:ascii="ＭＳ Ｐ明朝" w:eastAsia="ＭＳ Ｐ明朝" w:hAnsi="ＭＳ Ｐ明朝" w:hint="eastAsia"/>
        </w:rPr>
        <w:t>記</w:t>
      </w:r>
    </w:p>
    <w:p w14:paraId="12C9F518" w14:textId="77777777" w:rsidR="00CF6783" w:rsidRDefault="00CF6783" w:rsidP="00CF6783">
      <w:pPr>
        <w:rPr>
          <w:rFonts w:ascii="ＭＳ Ｐ明朝" w:eastAsia="ＭＳ Ｐ明朝" w:hAnsi="ＭＳ Ｐ明朝"/>
        </w:rPr>
      </w:pPr>
    </w:p>
    <w:p w14:paraId="68CC5C1A" w14:textId="77777777" w:rsidR="00CF6783" w:rsidRPr="004826A7" w:rsidRDefault="00CF6783" w:rsidP="00CF6783">
      <w:pPr>
        <w:rPr>
          <w:rFonts w:ascii="ＭＳ Ｐ明朝" w:eastAsia="ＭＳ Ｐ明朝" w:hAnsi="ＭＳ Ｐ明朝"/>
        </w:rPr>
      </w:pPr>
    </w:p>
    <w:tbl>
      <w:tblPr>
        <w:tblStyle w:val="afe"/>
        <w:tblW w:w="9497" w:type="dxa"/>
        <w:tblInd w:w="250" w:type="dxa"/>
        <w:tblLook w:val="04A0" w:firstRow="1" w:lastRow="0" w:firstColumn="1" w:lastColumn="0" w:noHBand="0" w:noVBand="1"/>
      </w:tblPr>
      <w:tblGrid>
        <w:gridCol w:w="4111"/>
        <w:gridCol w:w="5386"/>
      </w:tblGrid>
      <w:tr w:rsidR="007A5A82" w:rsidRPr="004826A7" w14:paraId="070225EF" w14:textId="77777777" w:rsidTr="005359B8">
        <w:trPr>
          <w:trHeight w:val="851"/>
        </w:trPr>
        <w:tc>
          <w:tcPr>
            <w:tcW w:w="4111" w:type="dxa"/>
            <w:vAlign w:val="center"/>
          </w:tcPr>
          <w:p w14:paraId="02F64F1B" w14:textId="77777777" w:rsidR="007A5A82" w:rsidRPr="004826A7" w:rsidRDefault="007A5A82" w:rsidP="007A5A82">
            <w:pPr>
              <w:jc w:val="left"/>
              <w:rPr>
                <w:rFonts w:ascii="ＭＳ Ｐ明朝" w:eastAsia="ＭＳ Ｐ明朝" w:hAnsi="ＭＳ Ｐ明朝"/>
              </w:rPr>
            </w:pPr>
            <w:r w:rsidRPr="004826A7">
              <w:rPr>
                <w:rFonts w:ascii="ＭＳ Ｐ明朝" w:eastAsia="ＭＳ Ｐ明朝" w:hAnsi="ＭＳ Ｐ明朝" w:hint="eastAsia"/>
              </w:rPr>
              <w:t>入札案件名</w:t>
            </w:r>
          </w:p>
        </w:tc>
        <w:tc>
          <w:tcPr>
            <w:tcW w:w="5386" w:type="dxa"/>
            <w:tcBorders>
              <w:bottom w:val="single" w:sz="4" w:space="0" w:color="auto"/>
            </w:tcBorders>
            <w:vAlign w:val="center"/>
          </w:tcPr>
          <w:p w14:paraId="3E456360" w14:textId="24096008" w:rsidR="007A5A82" w:rsidRPr="004826A7" w:rsidRDefault="007A5A82" w:rsidP="007A5A82">
            <w:pPr>
              <w:jc w:val="left"/>
              <w:rPr>
                <w:rFonts w:ascii="ＭＳ Ｐ明朝" w:eastAsia="ＭＳ Ｐ明朝" w:hAnsi="ＭＳ Ｐ明朝"/>
              </w:rPr>
            </w:pPr>
            <w:r>
              <w:rPr>
                <w:rFonts w:ascii="ＭＳ Ｐ明朝" w:eastAsia="ＭＳ Ｐ明朝" w:hAnsi="ＭＳ Ｐ明朝"/>
              </w:rPr>
              <w:fldChar w:fldCharType="begin"/>
            </w:r>
            <w:r>
              <w:rPr>
                <w:rFonts w:ascii="ＭＳ Ｐ明朝" w:eastAsia="ＭＳ Ｐ明朝" w:hAnsi="ＭＳ Ｐ明朝"/>
              </w:rPr>
              <w:instrText xml:space="preserve"> REF 契約件名 \h  \* MERGEFORMAT </w:instrText>
            </w:r>
            <w:r>
              <w:rPr>
                <w:rFonts w:ascii="ＭＳ Ｐ明朝" w:eastAsia="ＭＳ Ｐ明朝" w:hAnsi="ＭＳ Ｐ明朝"/>
              </w:rPr>
            </w:r>
            <w:r>
              <w:rPr>
                <w:rFonts w:ascii="ＭＳ Ｐ明朝" w:eastAsia="ＭＳ Ｐ明朝" w:hAnsi="ＭＳ Ｐ明朝"/>
              </w:rPr>
              <w:fldChar w:fldCharType="separate"/>
            </w:r>
            <w:r w:rsidRPr="00477206">
              <w:rPr>
                <w:rFonts w:ascii="ＭＳ Ｐ明朝" w:eastAsia="ＭＳ Ｐ明朝" w:hAnsi="ＭＳ Ｐ明朝" w:hint="eastAsia"/>
              </w:rPr>
              <w:t>令和7</w:t>
            </w:r>
            <w:r w:rsidRPr="00477206">
              <w:rPr>
                <w:rFonts w:ascii="ＭＳ Ｐ明朝" w:eastAsia="ＭＳ Ｐ明朝" w:hAnsi="ＭＳ Ｐ明朝"/>
              </w:rPr>
              <w:t>年度</w:t>
            </w:r>
            <w:r w:rsidRPr="00477206">
              <w:rPr>
                <w:rFonts w:ascii="ＭＳ Ｐ明朝" w:eastAsia="ＭＳ Ｐ明朝" w:hAnsi="ＭＳ Ｐ明朝" w:hint="eastAsia"/>
              </w:rPr>
              <w:t>請求支払帳票等印刷業務委託契約</w:t>
            </w:r>
            <w:r>
              <w:rPr>
                <w:rFonts w:ascii="ＭＳ Ｐ明朝" w:eastAsia="ＭＳ Ｐ明朝" w:hAnsi="ＭＳ Ｐ明朝"/>
              </w:rPr>
              <w:fldChar w:fldCharType="end"/>
            </w:r>
          </w:p>
        </w:tc>
      </w:tr>
      <w:tr w:rsidR="00CF6783" w:rsidRPr="004826A7" w14:paraId="450B8D4D" w14:textId="77777777" w:rsidTr="005359B8">
        <w:trPr>
          <w:trHeight w:val="851"/>
        </w:trPr>
        <w:tc>
          <w:tcPr>
            <w:tcW w:w="4111" w:type="dxa"/>
            <w:vAlign w:val="center"/>
          </w:tcPr>
          <w:p w14:paraId="7875F3F3" w14:textId="77777777" w:rsidR="00CF6783" w:rsidRPr="004826A7" w:rsidRDefault="00CF6783" w:rsidP="005359B8">
            <w:pPr>
              <w:jc w:val="left"/>
              <w:rPr>
                <w:rFonts w:ascii="ＭＳ Ｐ明朝" w:eastAsia="ＭＳ Ｐ明朝" w:hAnsi="ＭＳ Ｐ明朝"/>
              </w:rPr>
            </w:pPr>
            <w:r w:rsidRPr="00AC4E79">
              <w:rPr>
                <w:rFonts w:ascii="ＭＳ Ｐ明朝" w:eastAsia="ＭＳ Ｐ明朝" w:hAnsi="ＭＳ Ｐ明朝" w:hint="eastAsia"/>
              </w:rPr>
              <w:t>福岡県入札参加資格（</w:t>
            </w:r>
            <w:r>
              <w:rPr>
                <w:rFonts w:ascii="ＭＳ Ｐ明朝" w:eastAsia="ＭＳ Ｐ明朝" w:hAnsi="ＭＳ Ｐ明朝" w:hint="eastAsia"/>
              </w:rPr>
              <w:t>令和４</w:t>
            </w:r>
            <w:r w:rsidRPr="00AC4E79">
              <w:rPr>
                <w:rFonts w:ascii="ＭＳ Ｐ明朝" w:eastAsia="ＭＳ Ｐ明朝" w:hAnsi="ＭＳ Ｐ明朝" w:hint="eastAsia"/>
              </w:rPr>
              <w:t>年４月福岡県告示第3</w:t>
            </w:r>
            <w:r>
              <w:rPr>
                <w:rFonts w:ascii="ＭＳ Ｐ明朝" w:eastAsia="ＭＳ Ｐ明朝" w:hAnsi="ＭＳ Ｐ明朝" w:hint="eastAsia"/>
              </w:rPr>
              <w:t>71</w:t>
            </w:r>
            <w:r w:rsidRPr="00AC4E79">
              <w:rPr>
                <w:rFonts w:ascii="ＭＳ Ｐ明朝" w:eastAsia="ＭＳ Ｐ明朝" w:hAnsi="ＭＳ Ｐ明朝" w:hint="eastAsia"/>
              </w:rPr>
              <w:t>号）の有無</w:t>
            </w:r>
          </w:p>
        </w:tc>
        <w:tc>
          <w:tcPr>
            <w:tcW w:w="5386" w:type="dxa"/>
            <w:tcBorders>
              <w:bottom w:val="single" w:sz="4" w:space="0" w:color="auto"/>
            </w:tcBorders>
            <w:vAlign w:val="center"/>
          </w:tcPr>
          <w:p w14:paraId="601C9EF9"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56B5E71B" w14:textId="77777777" w:rsidTr="005359B8">
        <w:trPr>
          <w:trHeight w:val="851"/>
        </w:trPr>
        <w:tc>
          <w:tcPr>
            <w:tcW w:w="4111" w:type="dxa"/>
            <w:vAlign w:val="center"/>
          </w:tcPr>
          <w:p w14:paraId="67388A74"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7F2468EA"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会社更生法（平成</w:t>
            </w:r>
            <w:r w:rsidRPr="004826A7">
              <w:rPr>
                <w:rFonts w:ascii="ＭＳ Ｐ明朝" w:eastAsia="ＭＳ Ｐ明朝" w:hAnsi="ＭＳ Ｐ明朝"/>
              </w:rPr>
              <w:t>14</w:t>
            </w:r>
            <w:r w:rsidRPr="004826A7">
              <w:rPr>
                <w:rFonts w:ascii="ＭＳ Ｐ明朝" w:eastAsia="ＭＳ Ｐ明朝" w:hAnsi="ＭＳ Ｐ明朝" w:hint="eastAsia"/>
              </w:rPr>
              <w:t>年法律第</w:t>
            </w:r>
            <w:r w:rsidRPr="004826A7">
              <w:rPr>
                <w:rFonts w:ascii="ＭＳ Ｐ明朝" w:eastAsia="ＭＳ Ｐ明朝" w:hAnsi="ＭＳ Ｐ明朝"/>
              </w:rPr>
              <w:t>154</w:t>
            </w:r>
            <w:r w:rsidRPr="004826A7">
              <w:rPr>
                <w:rFonts w:ascii="ＭＳ Ｐ明朝" w:eastAsia="ＭＳ Ｐ明朝" w:hAnsi="ＭＳ Ｐ明朝" w:hint="eastAsia"/>
              </w:rPr>
              <w:t>号）に</w:t>
            </w:r>
          </w:p>
          <w:p w14:paraId="32D9E4FA"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基づく更正手続開始の申立ての有無</w:t>
            </w:r>
          </w:p>
        </w:tc>
        <w:tc>
          <w:tcPr>
            <w:tcW w:w="5386" w:type="dxa"/>
            <w:vAlign w:val="center"/>
          </w:tcPr>
          <w:p w14:paraId="6C3209FC"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16B56481" w14:textId="77777777" w:rsidTr="005359B8">
        <w:trPr>
          <w:trHeight w:val="851"/>
        </w:trPr>
        <w:tc>
          <w:tcPr>
            <w:tcW w:w="4111" w:type="dxa"/>
            <w:vAlign w:val="center"/>
          </w:tcPr>
          <w:p w14:paraId="1B6FD9A4"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2CFD3275"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民事再生法（平成</w:t>
            </w:r>
            <w:r w:rsidRPr="004826A7">
              <w:rPr>
                <w:rFonts w:ascii="ＭＳ Ｐ明朝" w:eastAsia="ＭＳ Ｐ明朝" w:hAnsi="ＭＳ Ｐ明朝"/>
              </w:rPr>
              <w:t>1</w:t>
            </w:r>
            <w:r w:rsidRPr="004826A7">
              <w:rPr>
                <w:rFonts w:ascii="ＭＳ Ｐ明朝" w:eastAsia="ＭＳ Ｐ明朝" w:hAnsi="ＭＳ Ｐ明朝" w:hint="eastAsia"/>
              </w:rPr>
              <w:t>1年法律第225号）に</w:t>
            </w:r>
          </w:p>
          <w:p w14:paraId="08859018"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基づく再生手続開始の申立ての有無</w:t>
            </w:r>
          </w:p>
        </w:tc>
        <w:tc>
          <w:tcPr>
            <w:tcW w:w="5386" w:type="dxa"/>
            <w:vAlign w:val="center"/>
          </w:tcPr>
          <w:p w14:paraId="06F5972E"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16AAC491" w14:textId="77777777" w:rsidTr="005359B8">
        <w:trPr>
          <w:trHeight w:val="851"/>
        </w:trPr>
        <w:tc>
          <w:tcPr>
            <w:tcW w:w="4111" w:type="dxa"/>
            <w:vAlign w:val="center"/>
          </w:tcPr>
          <w:p w14:paraId="47DD6375"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133D5AFF"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福岡県の指名停止期間中であるか</w:t>
            </w:r>
          </w:p>
        </w:tc>
        <w:tc>
          <w:tcPr>
            <w:tcW w:w="5386" w:type="dxa"/>
            <w:vAlign w:val="center"/>
          </w:tcPr>
          <w:p w14:paraId="33D893CC"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期間中である　・　期間中でない</w:t>
            </w:r>
          </w:p>
        </w:tc>
      </w:tr>
      <w:tr w:rsidR="00CF6783" w:rsidRPr="004826A7" w14:paraId="055E0B6B" w14:textId="77777777" w:rsidTr="005359B8">
        <w:trPr>
          <w:trHeight w:val="851"/>
        </w:trPr>
        <w:tc>
          <w:tcPr>
            <w:tcW w:w="4111" w:type="dxa"/>
            <w:vAlign w:val="center"/>
          </w:tcPr>
          <w:p w14:paraId="30439EC8" w14:textId="77777777" w:rsidR="00CF6783" w:rsidRPr="004826A7" w:rsidRDefault="00CF6783" w:rsidP="005359B8">
            <w:pPr>
              <w:rPr>
                <w:rFonts w:ascii="ＭＳ Ｐ明朝" w:eastAsia="ＭＳ Ｐ明朝" w:hAnsi="ＭＳ Ｐ明朝"/>
              </w:rPr>
            </w:pPr>
            <w:r w:rsidRPr="00C5204B">
              <w:rPr>
                <w:rFonts w:ascii="ＭＳ Ｐ明朝" w:eastAsia="ＭＳ Ｐ明朝" w:hAnsi="ＭＳ Ｐ明朝"/>
              </w:rPr>
              <w:t>ＩＳＭＳ認証またはＰマーク認証</w:t>
            </w:r>
            <w:r>
              <w:rPr>
                <w:rFonts w:ascii="ＭＳ Ｐ明朝" w:eastAsia="ＭＳ Ｐ明朝" w:hAnsi="ＭＳ Ｐ明朝" w:hint="eastAsia"/>
              </w:rPr>
              <w:t>の取得の有無</w:t>
            </w:r>
          </w:p>
        </w:tc>
        <w:tc>
          <w:tcPr>
            <w:tcW w:w="5386" w:type="dxa"/>
            <w:vAlign w:val="center"/>
          </w:tcPr>
          <w:p w14:paraId="2D2F29A9"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bl>
    <w:p w14:paraId="03E8C53E" w14:textId="77777777" w:rsidR="00CF6783" w:rsidRDefault="00CF6783" w:rsidP="00CF6783">
      <w:pPr>
        <w:rPr>
          <w:rFonts w:ascii="ＭＳ Ｐ明朝" w:eastAsia="ＭＳ Ｐ明朝" w:hAnsi="ＭＳ Ｐ明朝"/>
        </w:rPr>
      </w:pPr>
    </w:p>
    <w:p w14:paraId="13E385F0" w14:textId="77777777" w:rsidR="00CF6783" w:rsidRDefault="00CF6783" w:rsidP="00CF6783">
      <w:pPr>
        <w:widowControl/>
        <w:suppressAutoHyphens w:val="0"/>
        <w:textAlignment w:val="auto"/>
        <w:rPr>
          <w:rFonts w:ascii="ＭＳ Ｐ明朝" w:eastAsia="ＭＳ Ｐ明朝" w:hAnsi="ＭＳ Ｐ明朝"/>
        </w:rPr>
      </w:pPr>
      <w:r>
        <w:rPr>
          <w:rFonts w:ascii="ＭＳ Ｐ明朝" w:eastAsia="ＭＳ Ｐ明朝" w:hAnsi="ＭＳ Ｐ明朝"/>
        </w:rPr>
        <w:br w:type="page"/>
      </w:r>
    </w:p>
    <w:p w14:paraId="1A95F453" w14:textId="77777777" w:rsidR="00CF6783" w:rsidRPr="004826A7" w:rsidRDefault="00CF6783" w:rsidP="00CF6783">
      <w:pPr>
        <w:rPr>
          <w:rFonts w:ascii="ＭＳ Ｐ明朝" w:eastAsia="ＭＳ Ｐ明朝" w:hAnsi="ＭＳ Ｐ明朝"/>
        </w:rPr>
      </w:pPr>
    </w:p>
    <w:p w14:paraId="05CAC71C" w14:textId="77777777" w:rsidR="00CF6783" w:rsidRPr="00C8784B" w:rsidRDefault="00CF6783" w:rsidP="00CF6783">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4F451E11" w14:textId="77777777" w:rsidR="00CF6783" w:rsidRDefault="00CF6783" w:rsidP="00CF6783">
      <w:pPr>
        <w:rPr>
          <w:rFonts w:ascii="ＭＳ Ｐ明朝" w:eastAsia="ＭＳ Ｐ明朝" w:hAnsi="ＭＳ Ｐ明朝"/>
        </w:rPr>
      </w:pPr>
    </w:p>
    <w:p w14:paraId="299F420D" w14:textId="77777777" w:rsidR="00CF6783" w:rsidRDefault="00CF6783" w:rsidP="00CF6783">
      <w:pPr>
        <w:rPr>
          <w:rFonts w:ascii="ＭＳ Ｐ明朝" w:eastAsia="ＭＳ Ｐ明朝" w:hAnsi="ＭＳ Ｐ明朝"/>
        </w:rPr>
      </w:pPr>
    </w:p>
    <w:p w14:paraId="5DB5B853" w14:textId="77777777" w:rsidR="00CF6783" w:rsidRPr="00C8784B" w:rsidRDefault="00CF6783" w:rsidP="00CF6783">
      <w:pPr>
        <w:ind w:right="44"/>
        <w:jc w:val="center"/>
        <w:rPr>
          <w:rFonts w:ascii="ＭＳ Ｐ明朝" w:eastAsia="ＭＳ Ｐ明朝" w:hAnsi="ＭＳ Ｐ明朝"/>
          <w:sz w:val="24"/>
        </w:rPr>
      </w:pPr>
      <w:r w:rsidRPr="00EF08F8">
        <w:rPr>
          <w:rFonts w:ascii="ＭＳ Ｐ明朝" w:eastAsia="ＭＳ Ｐ明朝" w:hAnsi="ＭＳ Ｐ明朝" w:hint="eastAsia"/>
          <w:sz w:val="24"/>
        </w:rPr>
        <w:t>一般競争入札参加資格確認結果通知書</w:t>
      </w:r>
    </w:p>
    <w:p w14:paraId="1F6D2C8F" w14:textId="77777777" w:rsidR="00CF6783" w:rsidRDefault="00CF6783" w:rsidP="00CF6783">
      <w:pPr>
        <w:rPr>
          <w:rFonts w:ascii="ＭＳ Ｐ明朝" w:eastAsia="ＭＳ Ｐ明朝" w:hAnsi="ＭＳ Ｐ明朝"/>
        </w:rPr>
      </w:pPr>
    </w:p>
    <w:p w14:paraId="3A532CB6" w14:textId="77777777" w:rsidR="00CF6783" w:rsidRDefault="00CF6783" w:rsidP="00CF6783">
      <w:pPr>
        <w:rPr>
          <w:rFonts w:ascii="ＭＳ Ｐ明朝" w:eastAsia="ＭＳ Ｐ明朝" w:hAnsi="ＭＳ Ｐ明朝"/>
        </w:rPr>
      </w:pPr>
    </w:p>
    <w:tbl>
      <w:tblPr>
        <w:tblStyle w:val="af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827"/>
      </w:tblGrid>
      <w:tr w:rsidR="00CF6783" w14:paraId="6670E017" w14:textId="77777777" w:rsidTr="005359B8">
        <w:tc>
          <w:tcPr>
            <w:tcW w:w="1701" w:type="dxa"/>
          </w:tcPr>
          <w:p w14:paraId="23E715E4"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住所</w:t>
            </w:r>
          </w:p>
        </w:tc>
        <w:tc>
          <w:tcPr>
            <w:tcW w:w="3827" w:type="dxa"/>
          </w:tcPr>
          <w:p w14:paraId="733F8226" w14:textId="77777777" w:rsidR="00CF6783" w:rsidRDefault="00CF6783" w:rsidP="005359B8">
            <w:pPr>
              <w:rPr>
                <w:rFonts w:ascii="ＭＳ Ｐ明朝" w:eastAsia="ＭＳ Ｐ明朝" w:hAnsi="ＭＳ Ｐ明朝"/>
              </w:rPr>
            </w:pPr>
          </w:p>
        </w:tc>
      </w:tr>
      <w:tr w:rsidR="00CF6783" w14:paraId="20039767" w14:textId="77777777" w:rsidTr="005359B8">
        <w:tc>
          <w:tcPr>
            <w:tcW w:w="1701" w:type="dxa"/>
          </w:tcPr>
          <w:p w14:paraId="1351CEF7"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商号または名称</w:t>
            </w:r>
          </w:p>
        </w:tc>
        <w:tc>
          <w:tcPr>
            <w:tcW w:w="3827" w:type="dxa"/>
          </w:tcPr>
          <w:p w14:paraId="447D8FD4" w14:textId="77777777" w:rsidR="00CF6783" w:rsidRDefault="00CF6783" w:rsidP="005359B8">
            <w:pPr>
              <w:rPr>
                <w:rFonts w:ascii="ＭＳ Ｐ明朝" w:eastAsia="ＭＳ Ｐ明朝" w:hAnsi="ＭＳ Ｐ明朝"/>
              </w:rPr>
            </w:pPr>
          </w:p>
        </w:tc>
      </w:tr>
      <w:tr w:rsidR="00CF6783" w14:paraId="2FC25BE2" w14:textId="77777777" w:rsidTr="005359B8">
        <w:tc>
          <w:tcPr>
            <w:tcW w:w="1701" w:type="dxa"/>
          </w:tcPr>
          <w:p w14:paraId="44D406A9"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代表者氏名</w:t>
            </w:r>
          </w:p>
        </w:tc>
        <w:tc>
          <w:tcPr>
            <w:tcW w:w="3827" w:type="dxa"/>
          </w:tcPr>
          <w:p w14:paraId="15105CBC" w14:textId="77777777" w:rsidR="00CF6783" w:rsidRDefault="00CF6783" w:rsidP="005359B8">
            <w:pPr>
              <w:rPr>
                <w:rFonts w:ascii="ＭＳ Ｐ明朝" w:eastAsia="ＭＳ Ｐ明朝" w:hAnsi="ＭＳ Ｐ明朝"/>
              </w:rPr>
            </w:pPr>
          </w:p>
        </w:tc>
      </w:tr>
    </w:tbl>
    <w:p w14:paraId="4E4BC0CC" w14:textId="77777777" w:rsidR="00CF6783" w:rsidRDefault="00CF6783" w:rsidP="00CF6783">
      <w:pPr>
        <w:rPr>
          <w:rFonts w:ascii="ＭＳ Ｐ明朝" w:eastAsia="ＭＳ Ｐ明朝" w:hAnsi="ＭＳ Ｐ明朝"/>
        </w:rPr>
      </w:pPr>
    </w:p>
    <w:p w14:paraId="4B3027D4" w14:textId="77777777" w:rsidR="00CF6783" w:rsidRPr="00C8784B" w:rsidRDefault="00CF6783" w:rsidP="00CF6783">
      <w:pPr>
        <w:rPr>
          <w:rFonts w:ascii="ＭＳ Ｐ明朝" w:eastAsia="ＭＳ Ｐ明朝" w:hAnsi="ＭＳ Ｐ明朝"/>
        </w:rPr>
      </w:pPr>
    </w:p>
    <w:p w14:paraId="1174C211" w14:textId="77777777" w:rsidR="00CF6783" w:rsidRDefault="00CF6783" w:rsidP="00CF6783">
      <w:pPr>
        <w:ind w:leftChars="2448" w:left="5386"/>
        <w:rPr>
          <w:rFonts w:ascii="ＭＳ Ｐ明朝" w:eastAsia="ＭＳ Ｐ明朝" w:hAnsi="ＭＳ Ｐ明朝"/>
        </w:rPr>
      </w:pPr>
      <w:r>
        <w:rPr>
          <w:rFonts w:ascii="ＭＳ Ｐ明朝" w:eastAsia="ＭＳ Ｐ明朝" w:hAnsi="ＭＳ Ｐ明朝" w:hint="eastAsia"/>
        </w:rPr>
        <w:t>福岡県国民健康保険団体連合会</w:t>
      </w:r>
    </w:p>
    <w:p w14:paraId="4745B5AE" w14:textId="77777777" w:rsidR="00CF6783" w:rsidRPr="00C8784B" w:rsidRDefault="00CF6783" w:rsidP="00CF6783">
      <w:pPr>
        <w:ind w:leftChars="2706" w:left="5953"/>
        <w:rPr>
          <w:rFonts w:ascii="ＭＳ Ｐ明朝" w:eastAsia="ＭＳ Ｐ明朝" w:hAnsi="ＭＳ Ｐ明朝"/>
        </w:rPr>
      </w:pPr>
      <w:r w:rsidRPr="007A765A">
        <w:rPr>
          <w:rFonts w:ascii="ＭＳ Ｐ明朝" w:eastAsia="ＭＳ Ｐ明朝" w:hAnsi="ＭＳ Ｐ明朝" w:hint="eastAsia"/>
        </w:rPr>
        <w:t xml:space="preserve">理事長　</w:t>
      </w:r>
      <w:r>
        <w:rPr>
          <w:rFonts w:ascii="ＭＳ Ｐ明朝" w:eastAsia="ＭＳ Ｐ明朝" w:hAnsi="ＭＳ Ｐ明朝" w:hint="eastAsia"/>
        </w:rPr>
        <w:t xml:space="preserve">　　</w:t>
      </w:r>
      <w:r w:rsidRPr="00A82040">
        <w:rPr>
          <w:rFonts w:ascii="ＭＳ Ｐ明朝" w:eastAsia="ＭＳ Ｐ明朝" w:hAnsi="ＭＳ Ｐ明朝" w:hint="eastAsia"/>
        </w:rPr>
        <w:t>武　末　　茂　喜</w:t>
      </w:r>
    </w:p>
    <w:p w14:paraId="5857B431" w14:textId="77777777" w:rsidR="00CF6783" w:rsidRDefault="00CF6783" w:rsidP="00CF6783">
      <w:pPr>
        <w:rPr>
          <w:rFonts w:ascii="ＭＳ Ｐ明朝" w:eastAsia="ＭＳ Ｐ明朝" w:hAnsi="ＭＳ Ｐ明朝"/>
        </w:rPr>
      </w:pPr>
    </w:p>
    <w:p w14:paraId="37A8AFCA" w14:textId="77777777" w:rsidR="00CF6783" w:rsidRPr="00C8784B" w:rsidRDefault="00CF6783" w:rsidP="00CF6783">
      <w:pPr>
        <w:rPr>
          <w:rFonts w:ascii="ＭＳ Ｐ明朝" w:eastAsia="ＭＳ Ｐ明朝" w:hAnsi="ＭＳ Ｐ明朝"/>
        </w:rPr>
      </w:pPr>
    </w:p>
    <w:p w14:paraId="4C825FDB" w14:textId="77777777" w:rsidR="007A5A82" w:rsidRPr="004826A7" w:rsidRDefault="007A5A82" w:rsidP="007A5A82">
      <w:pPr>
        <w:ind w:firstLineChars="100" w:firstLine="220"/>
        <w:rPr>
          <w:rFonts w:ascii="ＭＳ Ｐ明朝" w:eastAsia="ＭＳ Ｐ明朝" w:hAnsi="ＭＳ Ｐ明朝"/>
        </w:rPr>
      </w:pPr>
      <w:r>
        <w:rPr>
          <w:rFonts w:ascii="ＭＳ Ｐ明朝" w:eastAsia="ＭＳ Ｐ明朝" w:hAnsi="ＭＳ Ｐ明朝"/>
        </w:rPr>
        <w:fldChar w:fldCharType="begin"/>
      </w:r>
      <w:r>
        <w:rPr>
          <w:rFonts w:ascii="ＭＳ Ｐ明朝" w:eastAsia="ＭＳ Ｐ明朝" w:hAnsi="ＭＳ Ｐ明朝"/>
        </w:rPr>
        <w:instrText xml:space="preserve"> </w:instrText>
      </w:r>
      <w:r>
        <w:rPr>
          <w:rFonts w:ascii="ＭＳ Ｐ明朝" w:eastAsia="ＭＳ Ｐ明朝" w:hAnsi="ＭＳ Ｐ明朝" w:hint="eastAsia"/>
        </w:rPr>
        <w:instrText>REF 契約件名 \h</w:instrText>
      </w:r>
      <w:r>
        <w:rPr>
          <w:rFonts w:ascii="ＭＳ Ｐ明朝" w:eastAsia="ＭＳ Ｐ明朝" w:hAnsi="ＭＳ Ｐ明朝"/>
        </w:rPr>
        <w:instrText xml:space="preserve">  \* MERGEFORMAT </w:instrText>
      </w:r>
      <w:r>
        <w:rPr>
          <w:rFonts w:ascii="ＭＳ Ｐ明朝" w:eastAsia="ＭＳ Ｐ明朝" w:hAnsi="ＭＳ Ｐ明朝"/>
        </w:rPr>
      </w:r>
      <w:r>
        <w:rPr>
          <w:rFonts w:ascii="ＭＳ Ｐ明朝" w:eastAsia="ＭＳ Ｐ明朝" w:hAnsi="ＭＳ Ｐ明朝"/>
        </w:rPr>
        <w:fldChar w:fldCharType="separate"/>
      </w:r>
      <w:r w:rsidRPr="00477206">
        <w:rPr>
          <w:rFonts w:ascii="ＭＳ Ｐ明朝" w:eastAsia="ＭＳ Ｐ明朝" w:hAnsi="ＭＳ Ｐ明朝" w:hint="eastAsia"/>
        </w:rPr>
        <w:t>令和7</w:t>
      </w:r>
      <w:r w:rsidRPr="00477206">
        <w:rPr>
          <w:rFonts w:ascii="ＭＳ Ｐ明朝" w:eastAsia="ＭＳ Ｐ明朝" w:hAnsi="ＭＳ Ｐ明朝"/>
        </w:rPr>
        <w:t>年度</w:t>
      </w:r>
      <w:r w:rsidRPr="00477206">
        <w:rPr>
          <w:rFonts w:ascii="ＭＳ Ｐ明朝" w:eastAsia="ＭＳ Ｐ明朝" w:hAnsi="ＭＳ Ｐ明朝" w:hint="eastAsia"/>
        </w:rPr>
        <w:t>請求支払帳票等印刷業務委託契約</w:t>
      </w:r>
      <w:r>
        <w:rPr>
          <w:rFonts w:ascii="ＭＳ Ｐ明朝" w:eastAsia="ＭＳ Ｐ明朝" w:hAnsi="ＭＳ Ｐ明朝"/>
        </w:rPr>
        <w:fldChar w:fldCharType="end"/>
      </w:r>
      <w:r w:rsidRPr="002F1A1C">
        <w:rPr>
          <w:rFonts w:ascii="ＭＳ Ｐ明朝" w:eastAsia="ＭＳ Ｐ明朝" w:hAnsi="ＭＳ Ｐ明朝" w:hint="eastAsia"/>
        </w:rPr>
        <w:t>に係る一般競争入札参加資格確認の結果について、下記のとおり通知します。</w:t>
      </w:r>
    </w:p>
    <w:p w14:paraId="40A42F5F" w14:textId="77777777" w:rsidR="007A5A82" w:rsidRDefault="007A5A82" w:rsidP="007A5A82">
      <w:pPr>
        <w:rPr>
          <w:rFonts w:ascii="ＭＳ Ｐ明朝" w:eastAsia="ＭＳ Ｐ明朝" w:hAnsi="ＭＳ Ｐ明朝"/>
        </w:rPr>
      </w:pPr>
    </w:p>
    <w:p w14:paraId="75BA2F0B" w14:textId="77777777" w:rsidR="007A5A82" w:rsidRPr="004826A7" w:rsidRDefault="007A5A82" w:rsidP="007A5A82">
      <w:pPr>
        <w:rPr>
          <w:rFonts w:ascii="ＭＳ Ｐ明朝" w:eastAsia="ＭＳ Ｐ明朝" w:hAnsi="ＭＳ Ｐ明朝"/>
        </w:rPr>
      </w:pPr>
    </w:p>
    <w:p w14:paraId="02ABA98B" w14:textId="77777777" w:rsidR="007A5A82" w:rsidRPr="004826A7" w:rsidRDefault="007A5A82" w:rsidP="007A5A82">
      <w:pPr>
        <w:jc w:val="center"/>
        <w:rPr>
          <w:rFonts w:ascii="ＭＳ Ｐ明朝" w:eastAsia="ＭＳ Ｐ明朝" w:hAnsi="ＭＳ Ｐ明朝"/>
        </w:rPr>
      </w:pPr>
      <w:r w:rsidRPr="004826A7">
        <w:rPr>
          <w:rFonts w:ascii="ＭＳ Ｐ明朝" w:eastAsia="ＭＳ Ｐ明朝" w:hAnsi="ＭＳ Ｐ明朝" w:hint="eastAsia"/>
        </w:rPr>
        <w:t>記</w:t>
      </w:r>
    </w:p>
    <w:p w14:paraId="0E93E662" w14:textId="77777777" w:rsidR="007A5A82" w:rsidRDefault="007A5A82" w:rsidP="007A5A82">
      <w:pPr>
        <w:rPr>
          <w:rFonts w:ascii="ＭＳ Ｐ明朝" w:eastAsia="ＭＳ Ｐ明朝" w:hAnsi="ＭＳ Ｐ明朝"/>
        </w:rPr>
      </w:pPr>
    </w:p>
    <w:p w14:paraId="5AF9E983" w14:textId="77777777" w:rsidR="007A5A82" w:rsidRPr="004826A7" w:rsidRDefault="007A5A82" w:rsidP="007A5A82">
      <w:pPr>
        <w:rPr>
          <w:rFonts w:ascii="ＭＳ Ｐ明朝" w:eastAsia="ＭＳ Ｐ明朝" w:hAnsi="ＭＳ Ｐ明朝"/>
        </w:rPr>
      </w:pPr>
    </w:p>
    <w:tbl>
      <w:tblPr>
        <w:tblStyle w:val="afe"/>
        <w:tblW w:w="9639" w:type="dxa"/>
        <w:tblInd w:w="250" w:type="dxa"/>
        <w:tblLook w:val="04A0" w:firstRow="1" w:lastRow="0" w:firstColumn="1" w:lastColumn="0" w:noHBand="0" w:noVBand="1"/>
      </w:tblPr>
      <w:tblGrid>
        <w:gridCol w:w="4253"/>
        <w:gridCol w:w="5386"/>
      </w:tblGrid>
      <w:tr w:rsidR="007A5A82" w:rsidRPr="004826A7" w14:paraId="7637E8F1" w14:textId="77777777" w:rsidTr="005359B8">
        <w:trPr>
          <w:trHeight w:val="851"/>
        </w:trPr>
        <w:tc>
          <w:tcPr>
            <w:tcW w:w="4253" w:type="dxa"/>
            <w:vAlign w:val="center"/>
          </w:tcPr>
          <w:p w14:paraId="40802201" w14:textId="77777777" w:rsidR="007A5A82" w:rsidRPr="00422A02" w:rsidRDefault="007A5A82" w:rsidP="005359B8">
            <w:pPr>
              <w:jc w:val="left"/>
              <w:rPr>
                <w:rFonts w:ascii="ＭＳ Ｐ明朝" w:eastAsia="ＭＳ Ｐ明朝" w:hAnsi="ＭＳ Ｐ明朝"/>
              </w:rPr>
            </w:pPr>
            <w:r w:rsidRPr="00422A02">
              <w:rPr>
                <w:rFonts w:ascii="ＭＳ Ｐ明朝" w:eastAsia="ＭＳ Ｐ明朝" w:hAnsi="ＭＳ Ｐ明朝" w:hint="eastAsia"/>
              </w:rPr>
              <w:t>入札公告日</w:t>
            </w:r>
          </w:p>
        </w:tc>
        <w:tc>
          <w:tcPr>
            <w:tcW w:w="5386" w:type="dxa"/>
            <w:tcBorders>
              <w:bottom w:val="single" w:sz="4" w:space="0" w:color="auto"/>
            </w:tcBorders>
            <w:vAlign w:val="center"/>
          </w:tcPr>
          <w:p w14:paraId="0EA54AEC" w14:textId="77777777" w:rsidR="007A5A82" w:rsidRPr="00422A02" w:rsidRDefault="007A5A82" w:rsidP="005359B8">
            <w:pPr>
              <w:jc w:val="left"/>
              <w:rPr>
                <w:rFonts w:ascii="ＭＳ Ｐ明朝" w:eastAsia="ＭＳ Ｐ明朝" w:hAnsi="ＭＳ Ｐ明朝"/>
              </w:rPr>
            </w:pPr>
            <w:r w:rsidRPr="0009125F">
              <w:rPr>
                <w:rFonts w:ascii="ＭＳ Ｐ明朝" w:eastAsia="ＭＳ Ｐ明朝" w:hAnsi="ＭＳ Ｐ明朝"/>
                <w:szCs w:val="22"/>
              </w:rPr>
              <w:fldChar w:fldCharType="begin"/>
            </w:r>
            <w:r w:rsidRPr="0009125F">
              <w:rPr>
                <w:rFonts w:ascii="ＭＳ Ｐ明朝" w:eastAsia="ＭＳ Ｐ明朝" w:hAnsi="ＭＳ Ｐ明朝"/>
                <w:szCs w:val="22"/>
              </w:rPr>
              <w:instrText xml:space="preserve"> REF 公示日_曜日有 \h </w:instrText>
            </w:r>
            <w:r>
              <w:rPr>
                <w:rFonts w:ascii="ＭＳ Ｐ明朝" w:eastAsia="ＭＳ Ｐ明朝" w:hAnsi="ＭＳ Ｐ明朝"/>
                <w:szCs w:val="22"/>
              </w:rPr>
              <w:instrText xml:space="preserve"> \* MERGEFORMAT </w:instrText>
            </w:r>
            <w:r w:rsidRPr="0009125F">
              <w:rPr>
                <w:rFonts w:ascii="ＭＳ Ｐ明朝" w:eastAsia="ＭＳ Ｐ明朝" w:hAnsi="ＭＳ Ｐ明朝"/>
                <w:szCs w:val="22"/>
              </w:rPr>
            </w:r>
            <w:r w:rsidRPr="0009125F">
              <w:rPr>
                <w:rFonts w:ascii="ＭＳ Ｐ明朝" w:eastAsia="ＭＳ Ｐ明朝" w:hAnsi="ＭＳ Ｐ明朝"/>
                <w:szCs w:val="22"/>
              </w:rPr>
              <w:fldChar w:fldCharType="separate"/>
            </w:r>
            <w:r w:rsidRPr="00477206">
              <w:rPr>
                <w:rFonts w:ascii="ＭＳ Ｐ明朝" w:eastAsia="ＭＳ Ｐ明朝" w:hAnsi="ＭＳ Ｐ明朝" w:hint="eastAsia"/>
                <w:szCs w:val="22"/>
              </w:rPr>
              <w:t>令和６年１０月８日（火曜日）</w:t>
            </w:r>
            <w:r w:rsidRPr="0009125F">
              <w:rPr>
                <w:rFonts w:ascii="ＭＳ Ｐ明朝" w:eastAsia="ＭＳ Ｐ明朝" w:hAnsi="ＭＳ Ｐ明朝"/>
                <w:szCs w:val="22"/>
              </w:rPr>
              <w:fldChar w:fldCharType="end"/>
            </w:r>
          </w:p>
        </w:tc>
      </w:tr>
      <w:tr w:rsidR="007A5A82" w:rsidRPr="004826A7" w14:paraId="14F51FC0" w14:textId="77777777" w:rsidTr="005359B8">
        <w:trPr>
          <w:trHeight w:val="851"/>
        </w:trPr>
        <w:tc>
          <w:tcPr>
            <w:tcW w:w="4253" w:type="dxa"/>
            <w:vAlign w:val="center"/>
          </w:tcPr>
          <w:p w14:paraId="59F06201" w14:textId="77777777" w:rsidR="007A5A82" w:rsidRPr="004826A7" w:rsidRDefault="007A5A82" w:rsidP="005359B8">
            <w:pPr>
              <w:jc w:val="left"/>
              <w:rPr>
                <w:rFonts w:ascii="ＭＳ Ｐ明朝" w:eastAsia="ＭＳ Ｐ明朝" w:hAnsi="ＭＳ Ｐ明朝"/>
              </w:rPr>
            </w:pPr>
            <w:r>
              <w:rPr>
                <w:rFonts w:ascii="ＭＳ Ｐ明朝" w:eastAsia="ＭＳ Ｐ明朝" w:hAnsi="ＭＳ Ｐ明朝" w:hint="eastAsia"/>
              </w:rPr>
              <w:t>入札件名</w:t>
            </w:r>
          </w:p>
        </w:tc>
        <w:tc>
          <w:tcPr>
            <w:tcW w:w="5386" w:type="dxa"/>
            <w:vAlign w:val="center"/>
          </w:tcPr>
          <w:p w14:paraId="75ECB553" w14:textId="77777777" w:rsidR="007A5A82" w:rsidRPr="001F7CB7" w:rsidRDefault="007A5A82" w:rsidP="005359B8">
            <w:pPr>
              <w:jc w:val="left"/>
              <w:rPr>
                <w:rFonts w:ascii="ＭＳ Ｐ明朝" w:eastAsia="ＭＳ Ｐ明朝" w:hAnsi="ＭＳ Ｐ明朝"/>
                <w:szCs w:val="22"/>
              </w:rPr>
            </w:pPr>
            <w:r w:rsidRPr="001F7CB7">
              <w:rPr>
                <w:rFonts w:ascii="ＭＳ Ｐ明朝" w:eastAsia="ＭＳ Ｐ明朝" w:hAnsi="ＭＳ Ｐ明朝"/>
                <w:szCs w:val="22"/>
              </w:rPr>
              <w:fldChar w:fldCharType="begin"/>
            </w:r>
            <w:r w:rsidRPr="001F7CB7">
              <w:rPr>
                <w:rFonts w:ascii="ＭＳ Ｐ明朝" w:eastAsia="ＭＳ Ｐ明朝" w:hAnsi="ＭＳ Ｐ明朝"/>
                <w:szCs w:val="22"/>
              </w:rPr>
              <w:instrText xml:space="preserve"> REF 契約件名 \h  \* MERGEFORMAT </w:instrText>
            </w:r>
            <w:r w:rsidRPr="001F7CB7">
              <w:rPr>
                <w:rFonts w:ascii="ＭＳ Ｐ明朝" w:eastAsia="ＭＳ Ｐ明朝" w:hAnsi="ＭＳ Ｐ明朝"/>
                <w:szCs w:val="22"/>
              </w:rPr>
            </w:r>
            <w:r w:rsidRPr="001F7CB7">
              <w:rPr>
                <w:rFonts w:ascii="ＭＳ Ｐ明朝" w:eastAsia="ＭＳ Ｐ明朝" w:hAnsi="ＭＳ Ｐ明朝"/>
                <w:szCs w:val="22"/>
              </w:rPr>
              <w:fldChar w:fldCharType="separate"/>
            </w:r>
            <w:r w:rsidRPr="00477206">
              <w:rPr>
                <w:rFonts w:ascii="ＭＳ Ｐ明朝" w:eastAsia="ＭＳ Ｐ明朝" w:hAnsi="ＭＳ Ｐ明朝" w:hint="eastAsia"/>
                <w:szCs w:val="22"/>
              </w:rPr>
              <w:t>令和7</w:t>
            </w:r>
            <w:r w:rsidRPr="00477206">
              <w:rPr>
                <w:rFonts w:ascii="ＭＳ Ｐ明朝" w:eastAsia="ＭＳ Ｐ明朝" w:hAnsi="ＭＳ Ｐ明朝"/>
                <w:szCs w:val="22"/>
              </w:rPr>
              <w:t>年度</w:t>
            </w:r>
            <w:r w:rsidRPr="00477206">
              <w:rPr>
                <w:rFonts w:ascii="ＭＳ Ｐ明朝" w:eastAsia="ＭＳ Ｐ明朝" w:hAnsi="ＭＳ Ｐ明朝" w:hint="eastAsia"/>
                <w:szCs w:val="22"/>
              </w:rPr>
              <w:t>請求支払帳票等印刷業務委託契約</w:t>
            </w:r>
            <w:r w:rsidRPr="001F7CB7">
              <w:rPr>
                <w:rFonts w:ascii="ＭＳ Ｐ明朝" w:eastAsia="ＭＳ Ｐ明朝" w:hAnsi="ＭＳ Ｐ明朝"/>
                <w:szCs w:val="22"/>
              </w:rPr>
              <w:fldChar w:fldCharType="end"/>
            </w:r>
          </w:p>
        </w:tc>
      </w:tr>
      <w:tr w:rsidR="007A5A82" w:rsidRPr="004826A7" w14:paraId="3879AABA" w14:textId="77777777" w:rsidTr="005359B8">
        <w:trPr>
          <w:trHeight w:val="851"/>
        </w:trPr>
        <w:tc>
          <w:tcPr>
            <w:tcW w:w="4253" w:type="dxa"/>
            <w:vAlign w:val="center"/>
          </w:tcPr>
          <w:p w14:paraId="1ACFC020" w14:textId="77777777" w:rsidR="007A5A82" w:rsidRPr="004826A7" w:rsidRDefault="007A5A82" w:rsidP="005359B8">
            <w:pPr>
              <w:jc w:val="left"/>
              <w:rPr>
                <w:rFonts w:ascii="ＭＳ Ｐ明朝" w:eastAsia="ＭＳ Ｐ明朝" w:hAnsi="ＭＳ Ｐ明朝"/>
              </w:rPr>
            </w:pPr>
            <w:r>
              <w:rPr>
                <w:rFonts w:ascii="ＭＳ Ｐ明朝" w:eastAsia="ＭＳ Ｐ明朝" w:hAnsi="ＭＳ Ｐ明朝" w:hint="eastAsia"/>
              </w:rPr>
              <w:t>入札参加資格</w:t>
            </w:r>
          </w:p>
        </w:tc>
        <w:tc>
          <w:tcPr>
            <w:tcW w:w="5386" w:type="dxa"/>
            <w:vAlign w:val="center"/>
          </w:tcPr>
          <w:p w14:paraId="2F0A4805" w14:textId="77777777" w:rsidR="007A5A82" w:rsidRPr="004826A7" w:rsidRDefault="007A5A82" w:rsidP="005359B8">
            <w:pPr>
              <w:jc w:val="center"/>
              <w:rPr>
                <w:rFonts w:ascii="ＭＳ Ｐ明朝" w:eastAsia="ＭＳ Ｐ明朝" w:hAnsi="ＭＳ Ｐ明朝"/>
              </w:rPr>
            </w:pPr>
            <w:r w:rsidRPr="004826A7">
              <w:rPr>
                <w:rFonts w:ascii="ＭＳ Ｐ明朝" w:eastAsia="ＭＳ Ｐ明朝" w:hAnsi="ＭＳ Ｐ明朝" w:hint="eastAsia"/>
              </w:rPr>
              <w:t>有</w:t>
            </w:r>
          </w:p>
        </w:tc>
      </w:tr>
    </w:tbl>
    <w:p w14:paraId="2B7E86EE" w14:textId="77777777" w:rsidR="00CF6783" w:rsidRDefault="00CF6783" w:rsidP="00CF6783">
      <w:pPr>
        <w:rPr>
          <w:rFonts w:ascii="ＭＳ Ｐ明朝" w:eastAsia="ＭＳ Ｐ明朝" w:hAnsi="ＭＳ Ｐ明朝"/>
        </w:rPr>
      </w:pPr>
      <w:bookmarkStart w:id="0" w:name="_GoBack"/>
      <w:bookmarkEnd w:id="0"/>
    </w:p>
    <w:p w14:paraId="300B1C1F" w14:textId="77777777" w:rsidR="00CF6783" w:rsidRPr="00BC4DF7" w:rsidRDefault="00CF6783" w:rsidP="00CF6783">
      <w:pPr>
        <w:rPr>
          <w:rFonts w:ascii="ＭＳ Ｐ明朝" w:eastAsia="ＭＳ Ｐ明朝" w:hAnsi="ＭＳ Ｐ明朝"/>
          <w:sz w:val="21"/>
          <w:szCs w:val="21"/>
        </w:rPr>
      </w:pPr>
    </w:p>
    <w:p w14:paraId="7DEBD279" w14:textId="46EBA316" w:rsidR="007E0944" w:rsidRPr="0088077A" w:rsidRDefault="007E0944" w:rsidP="00CF6783">
      <w:pPr>
        <w:widowControl/>
        <w:suppressAutoHyphens w:val="0"/>
        <w:textAlignment w:val="auto"/>
        <w:rPr>
          <w:rFonts w:ascii="ＭＳ Ｐ明朝" w:eastAsia="ＭＳ Ｐ明朝" w:hAnsi="ＭＳ Ｐ明朝"/>
          <w:szCs w:val="22"/>
        </w:rPr>
      </w:pPr>
    </w:p>
    <w:sectPr w:rsidR="007E0944" w:rsidRPr="0088077A"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32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5A82"/>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CF6783"/>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3281">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54876D-F6C3-4105-8F2A-C23F30B7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110</Words>
  <Characters>630</Characters>
  <Application>Microsoft Office Word</Application>
  <DocSecurity>0</DocSecurity>
  <PresentationFormat/>
  <Lines>5</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8</cp:revision>
  <cp:lastPrinted>2024-10-07T05:48:00Z</cp:lastPrinted>
  <dcterms:created xsi:type="dcterms:W3CDTF">2024-10-07T05:38:00Z</dcterms:created>
  <dcterms:modified xsi:type="dcterms:W3CDTF">2024-10-07T07:33:00Z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