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E4797" w:rsidRPr="00BC4DF7" w:rsidRDefault="002E4797" w:rsidP="00264041">
      <w:pPr>
        <w:jc w:val="right"/>
        <w:rPr>
          <w:rFonts w:ascii="ＭＳ Ｐ明朝" w:eastAsia="ＭＳ Ｐ明朝" w:hAnsi="ＭＳ Ｐ明朝"/>
          <w:sz w:val="21"/>
          <w:szCs w:val="21"/>
        </w:rPr>
      </w:pPr>
      <w:r w:rsidRPr="00BC4DF7">
        <w:rPr>
          <w:rFonts w:ascii="ＭＳ Ｐ明朝" w:eastAsia="ＭＳ Ｐ明朝" w:hAnsi="ＭＳ Ｐ明朝" w:hint="eastAsia"/>
          <w:sz w:val="21"/>
          <w:szCs w:val="21"/>
        </w:rPr>
        <w:t>別紙</w:t>
      </w:r>
    </w:p>
    <w:p w:rsidR="00073B03" w:rsidRPr="00C8784B" w:rsidRDefault="00073B03" w:rsidP="00073B03">
      <w:pPr>
        <w:jc w:val="both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</w:t>
      </w:r>
      <w:r w:rsidRPr="00C8784B">
        <w:rPr>
          <w:rFonts w:ascii="ＭＳ Ｐ明朝" w:eastAsia="ＭＳ Ｐ明朝" w:hAnsi="ＭＳ Ｐ明朝"/>
        </w:rPr>
        <w:t>第</w:t>
      </w:r>
      <w:r w:rsidR="00032DE4">
        <w:rPr>
          <w:rFonts w:ascii="ＭＳ Ｐ明朝" w:eastAsia="ＭＳ Ｐ明朝" w:hAnsi="ＭＳ Ｐ明朝" w:hint="eastAsia"/>
        </w:rPr>
        <w:t>１</w:t>
      </w:r>
      <w:r w:rsidRPr="00C8784B">
        <w:rPr>
          <w:rFonts w:ascii="ＭＳ Ｐ明朝" w:eastAsia="ＭＳ Ｐ明朝" w:hAnsi="ＭＳ Ｐ明朝"/>
        </w:rPr>
        <w:t>号</w:t>
      </w:r>
    </w:p>
    <w:p w:rsidR="00073B03" w:rsidRPr="00C8784B" w:rsidRDefault="00073B03" w:rsidP="00073B03">
      <w:pPr>
        <w:spacing w:line="360" w:lineRule="auto"/>
        <w:ind w:left="1" w:right="-36" w:firstLineChars="3221" w:firstLine="7086"/>
        <w:jc w:val="distribute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令和　</w:t>
      </w:r>
      <w:r w:rsidRPr="00C8784B">
        <w:rPr>
          <w:rFonts w:ascii="ＭＳ Ｐ明朝" w:eastAsia="ＭＳ Ｐ明朝" w:hAnsi="ＭＳ Ｐ明朝"/>
        </w:rPr>
        <w:t>年</w:t>
      </w:r>
      <w:r>
        <w:rPr>
          <w:rFonts w:ascii="ＭＳ Ｐ明朝" w:eastAsia="ＭＳ Ｐ明朝" w:hAnsi="ＭＳ Ｐ明朝" w:hint="eastAsia"/>
        </w:rPr>
        <w:t xml:space="preserve">　月　</w:t>
      </w:r>
      <w:r w:rsidRPr="00C8784B">
        <w:rPr>
          <w:rFonts w:ascii="ＭＳ Ｐ明朝" w:eastAsia="ＭＳ Ｐ明朝" w:hAnsi="ＭＳ Ｐ明朝"/>
        </w:rPr>
        <w:t>日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C8784B" w:rsidRDefault="00073B03" w:rsidP="00073B03">
      <w:pPr>
        <w:ind w:right="44"/>
        <w:jc w:val="center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/>
          <w:sz w:val="24"/>
        </w:rPr>
        <w:t>入札</w:t>
      </w:r>
      <w:r>
        <w:rPr>
          <w:rFonts w:ascii="ＭＳ Ｐ明朝" w:eastAsia="ＭＳ Ｐ明朝" w:hAnsi="ＭＳ Ｐ明朝" w:hint="eastAsia"/>
          <w:sz w:val="24"/>
        </w:rPr>
        <w:t>参加申請</w:t>
      </w:r>
      <w:r w:rsidRPr="00C8784B">
        <w:rPr>
          <w:rFonts w:ascii="ＭＳ Ｐ明朝" w:eastAsia="ＭＳ Ｐ明朝" w:hAnsi="ＭＳ Ｐ明朝"/>
          <w:sz w:val="24"/>
        </w:rPr>
        <w:t>書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C8784B" w:rsidRDefault="00073B03" w:rsidP="00073B03">
      <w:pPr>
        <w:rPr>
          <w:rFonts w:ascii="ＭＳ Ｐ明朝" w:eastAsia="ＭＳ Ｐ明朝" w:hAnsi="ＭＳ Ｐ明朝"/>
        </w:rPr>
      </w:pPr>
    </w:p>
    <w:p w:rsidR="00073B03" w:rsidRDefault="00073B03" w:rsidP="00073B03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福岡県国民健康保険団体連合会</w:t>
      </w:r>
    </w:p>
    <w:p w:rsidR="00073B03" w:rsidRPr="00C8784B" w:rsidRDefault="0035391A" w:rsidP="00E14279">
      <w:pPr>
        <w:ind w:firstLineChars="200" w:firstLine="44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審査業務部　システム管理</w:t>
      </w:r>
      <w:r w:rsidR="000C1A50">
        <w:rPr>
          <w:rFonts w:ascii="ＭＳ Ｐ明朝" w:eastAsia="ＭＳ Ｐ明朝" w:hAnsi="ＭＳ Ｐ明朝" w:hint="eastAsia"/>
        </w:rPr>
        <w:t>課長</w:t>
      </w:r>
      <w:r w:rsidR="00E14279">
        <w:rPr>
          <w:rFonts w:ascii="ＭＳ Ｐ明朝" w:eastAsia="ＭＳ Ｐ明朝" w:hAnsi="ＭＳ Ｐ明朝" w:hint="eastAsia"/>
        </w:rPr>
        <w:t xml:space="preserve">　殿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0C1A50" w:rsidRDefault="00073B03" w:rsidP="00073B03">
      <w:pPr>
        <w:rPr>
          <w:rFonts w:ascii="ＭＳ Ｐ明朝" w:eastAsia="ＭＳ Ｐ明朝" w:hAnsi="ＭＳ Ｐ明朝"/>
        </w:rPr>
      </w:pPr>
    </w:p>
    <w:tbl>
      <w:tblPr>
        <w:tblStyle w:val="afe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8"/>
        <w:gridCol w:w="3534"/>
      </w:tblGrid>
      <w:tr w:rsidR="00073B03" w:rsidTr="00A00A59">
        <w:tc>
          <w:tcPr>
            <w:tcW w:w="1734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3598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</w:p>
        </w:tc>
      </w:tr>
      <w:tr w:rsidR="00073B03" w:rsidTr="00A00A59">
        <w:tc>
          <w:tcPr>
            <w:tcW w:w="1734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商号または名称</w:t>
            </w:r>
          </w:p>
        </w:tc>
        <w:tc>
          <w:tcPr>
            <w:tcW w:w="3598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</w:p>
        </w:tc>
      </w:tr>
      <w:tr w:rsidR="00073B03" w:rsidTr="00A00A59">
        <w:tc>
          <w:tcPr>
            <w:tcW w:w="1734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代表者氏名</w:t>
            </w:r>
          </w:p>
        </w:tc>
        <w:tc>
          <w:tcPr>
            <w:tcW w:w="3598" w:type="dxa"/>
          </w:tcPr>
          <w:p w:rsidR="00073B03" w:rsidRDefault="007166B9" w:rsidP="007166B9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印　　　</w:t>
            </w:r>
          </w:p>
        </w:tc>
      </w:tr>
    </w:tbl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C8784B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ind w:firstLineChars="100" w:firstLine="220"/>
        <w:rPr>
          <w:rFonts w:ascii="ＭＳ Ｐ明朝" w:eastAsia="ＭＳ Ｐ明朝" w:hAnsi="ＭＳ Ｐ明朝"/>
        </w:rPr>
      </w:pPr>
      <w:r w:rsidRPr="004826A7">
        <w:rPr>
          <w:rFonts w:ascii="ＭＳ Ｐ明朝" w:eastAsia="ＭＳ Ｐ明朝" w:hAnsi="ＭＳ Ｐ明朝" w:hint="eastAsia"/>
        </w:rPr>
        <w:t>下記入札案件に参加したく申請します。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jc w:val="center"/>
        <w:rPr>
          <w:rFonts w:ascii="ＭＳ Ｐ明朝" w:eastAsia="ＭＳ Ｐ明朝" w:hAnsi="ＭＳ Ｐ明朝"/>
        </w:rPr>
      </w:pPr>
      <w:r w:rsidRPr="004826A7">
        <w:rPr>
          <w:rFonts w:ascii="ＭＳ Ｐ明朝" w:eastAsia="ＭＳ Ｐ明朝" w:hAnsi="ＭＳ Ｐ明朝" w:hint="eastAsia"/>
        </w:rPr>
        <w:t>記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rPr>
          <w:rFonts w:ascii="ＭＳ Ｐ明朝" w:eastAsia="ＭＳ Ｐ明朝" w:hAnsi="ＭＳ Ｐ明朝"/>
        </w:rPr>
      </w:pPr>
    </w:p>
    <w:tbl>
      <w:tblPr>
        <w:tblStyle w:val="afe"/>
        <w:tblW w:w="9497" w:type="dxa"/>
        <w:tblInd w:w="250" w:type="dxa"/>
        <w:tblLook w:val="04A0" w:firstRow="1" w:lastRow="0" w:firstColumn="1" w:lastColumn="0" w:noHBand="0" w:noVBand="1"/>
      </w:tblPr>
      <w:tblGrid>
        <w:gridCol w:w="4423"/>
        <w:gridCol w:w="5074"/>
      </w:tblGrid>
      <w:tr w:rsidR="00073B03" w:rsidRPr="004826A7" w:rsidTr="005705EE">
        <w:trPr>
          <w:trHeight w:val="851"/>
        </w:trPr>
        <w:tc>
          <w:tcPr>
            <w:tcW w:w="4423" w:type="dxa"/>
            <w:vAlign w:val="center"/>
          </w:tcPr>
          <w:p w:rsidR="00073B03" w:rsidRPr="004826A7" w:rsidRDefault="00073B03" w:rsidP="005705EE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入札案件名</w:t>
            </w:r>
          </w:p>
        </w:tc>
        <w:tc>
          <w:tcPr>
            <w:tcW w:w="5074" w:type="dxa"/>
            <w:tcBorders>
              <w:bottom w:val="single" w:sz="4" w:space="0" w:color="auto"/>
            </w:tcBorders>
            <w:vAlign w:val="center"/>
          </w:tcPr>
          <w:p w:rsidR="00073B03" w:rsidRPr="004826A7" w:rsidRDefault="007B669E" w:rsidP="001F7CB7">
            <w:pPr>
              <w:jc w:val="left"/>
              <w:rPr>
                <w:rFonts w:ascii="ＭＳ Ｐ明朝" w:eastAsia="ＭＳ Ｐ明朝" w:hAnsi="ＭＳ Ｐ明朝"/>
              </w:rPr>
            </w:pPr>
            <w:hyperlink w:anchor="契約件名" w:history="1">
              <w:r w:rsidR="001F7CB7" w:rsidRPr="00B10A63">
                <w:rPr>
                  <w:rStyle w:val="a3"/>
                  <w:rFonts w:ascii="ＭＳ Ｐ明朝" w:eastAsia="ＭＳ Ｐ明朝" w:hAnsi="ＭＳ Ｐ明朝"/>
                </w:rPr>
                <w:fldChar w:fldCharType="begin"/>
              </w:r>
              <w:r w:rsidR="001F7CB7" w:rsidRPr="00B10A63">
                <w:rPr>
                  <w:rStyle w:val="a3"/>
                  <w:rFonts w:ascii="ＭＳ Ｐ明朝" w:eastAsia="ＭＳ Ｐ明朝" w:hAnsi="ＭＳ Ｐ明朝"/>
                </w:rPr>
                <w:instrText xml:space="preserve"> REF 契約件名 \h  \* MERGEFORMAT </w:instrText>
              </w:r>
              <w:r w:rsidR="001F7CB7" w:rsidRPr="00B10A63">
                <w:rPr>
                  <w:rStyle w:val="a3"/>
                  <w:rFonts w:ascii="ＭＳ Ｐ明朝" w:eastAsia="ＭＳ Ｐ明朝" w:hAnsi="ＭＳ Ｐ明朝"/>
                </w:rPr>
              </w:r>
              <w:r w:rsidR="001F7CB7" w:rsidRPr="00B10A63">
                <w:rPr>
                  <w:rStyle w:val="a3"/>
                  <w:rFonts w:ascii="ＭＳ Ｐ明朝" w:eastAsia="ＭＳ Ｐ明朝" w:hAnsi="ＭＳ Ｐ明朝"/>
                </w:rPr>
                <w:fldChar w:fldCharType="separate"/>
              </w:r>
              <w:r w:rsidR="001326E9" w:rsidRPr="001326E9">
                <w:rPr>
                  <w:rStyle w:val="a3"/>
                  <w:rFonts w:hint="eastAsia"/>
                </w:rPr>
                <w:t>令和７年度データ連携用PC等の一括調達</w:t>
              </w:r>
              <w:r w:rsidR="001F7CB7" w:rsidRPr="00B10A63">
                <w:rPr>
                  <w:rStyle w:val="a3"/>
                  <w:rFonts w:ascii="ＭＳ Ｐ明朝" w:eastAsia="ＭＳ Ｐ明朝" w:hAnsi="ＭＳ Ｐ明朝"/>
                </w:rPr>
                <w:fldChar w:fldCharType="end"/>
              </w:r>
            </w:hyperlink>
          </w:p>
        </w:tc>
      </w:tr>
      <w:tr w:rsidR="005A148C" w:rsidRPr="004826A7" w:rsidTr="005705EE">
        <w:trPr>
          <w:trHeight w:val="851"/>
        </w:trPr>
        <w:tc>
          <w:tcPr>
            <w:tcW w:w="4423" w:type="dxa"/>
            <w:vAlign w:val="center"/>
          </w:tcPr>
          <w:p w:rsidR="005A148C" w:rsidRPr="004826A7" w:rsidRDefault="00AC4E79" w:rsidP="005705EE">
            <w:pPr>
              <w:jc w:val="center"/>
              <w:rPr>
                <w:rFonts w:ascii="ＭＳ Ｐ明朝" w:eastAsia="ＭＳ Ｐ明朝" w:hAnsi="ＭＳ Ｐ明朝"/>
              </w:rPr>
            </w:pPr>
            <w:r w:rsidRPr="00AC4E79">
              <w:rPr>
                <w:rFonts w:ascii="ＭＳ Ｐ明朝" w:eastAsia="ＭＳ Ｐ明朝" w:hAnsi="ＭＳ Ｐ明朝" w:hint="eastAsia"/>
              </w:rPr>
              <w:t>入札参加資格</w:t>
            </w:r>
          </w:p>
        </w:tc>
        <w:tc>
          <w:tcPr>
            <w:tcW w:w="5074" w:type="dxa"/>
            <w:tcBorders>
              <w:bottom w:val="single" w:sz="4" w:space="0" w:color="auto"/>
            </w:tcBorders>
            <w:vAlign w:val="center"/>
          </w:tcPr>
          <w:p w:rsidR="005A148C" w:rsidRPr="004826A7" w:rsidRDefault="005A148C" w:rsidP="005A148C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  <w:tr w:rsidR="00073B03" w:rsidRPr="004826A7" w:rsidTr="005705EE">
        <w:trPr>
          <w:trHeight w:val="851"/>
        </w:trPr>
        <w:tc>
          <w:tcPr>
            <w:tcW w:w="4423" w:type="dxa"/>
            <w:vAlign w:val="center"/>
          </w:tcPr>
          <w:p w:rsidR="00073B03" w:rsidRPr="004826A7" w:rsidRDefault="00073B03" w:rsidP="005705EE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（入札参加申請締切日において）</w:t>
            </w:r>
          </w:p>
          <w:p w:rsidR="00073B03" w:rsidRPr="004826A7" w:rsidRDefault="00073B03" w:rsidP="005705EE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会社更生法（平成</w:t>
            </w:r>
            <w:r w:rsidRPr="004826A7">
              <w:rPr>
                <w:rFonts w:ascii="ＭＳ Ｐ明朝" w:eastAsia="ＭＳ Ｐ明朝" w:hAnsi="ＭＳ Ｐ明朝"/>
              </w:rPr>
              <w:t>14</w:t>
            </w:r>
            <w:r w:rsidRPr="004826A7">
              <w:rPr>
                <w:rFonts w:ascii="ＭＳ Ｐ明朝" w:eastAsia="ＭＳ Ｐ明朝" w:hAnsi="ＭＳ Ｐ明朝" w:hint="eastAsia"/>
              </w:rPr>
              <w:t>年法律第</w:t>
            </w:r>
            <w:r w:rsidRPr="004826A7">
              <w:rPr>
                <w:rFonts w:ascii="ＭＳ Ｐ明朝" w:eastAsia="ＭＳ Ｐ明朝" w:hAnsi="ＭＳ Ｐ明朝"/>
              </w:rPr>
              <w:t>154</w:t>
            </w:r>
            <w:r w:rsidRPr="004826A7">
              <w:rPr>
                <w:rFonts w:ascii="ＭＳ Ｐ明朝" w:eastAsia="ＭＳ Ｐ明朝" w:hAnsi="ＭＳ Ｐ明朝" w:hint="eastAsia"/>
              </w:rPr>
              <w:t>号）に</w:t>
            </w:r>
          </w:p>
          <w:p w:rsidR="00073B03" w:rsidRPr="004826A7" w:rsidRDefault="00073B03" w:rsidP="005705EE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基づく更正手続開始の申立ての有無</w:t>
            </w:r>
          </w:p>
        </w:tc>
        <w:tc>
          <w:tcPr>
            <w:tcW w:w="5074" w:type="dxa"/>
            <w:vAlign w:val="center"/>
          </w:tcPr>
          <w:p w:rsidR="00073B03" w:rsidRPr="004826A7" w:rsidRDefault="00073B03" w:rsidP="001175AB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  <w:tr w:rsidR="00073B03" w:rsidRPr="004826A7" w:rsidTr="005705EE">
        <w:trPr>
          <w:trHeight w:val="851"/>
        </w:trPr>
        <w:tc>
          <w:tcPr>
            <w:tcW w:w="4423" w:type="dxa"/>
            <w:vAlign w:val="center"/>
          </w:tcPr>
          <w:p w:rsidR="00073B03" w:rsidRPr="004826A7" w:rsidRDefault="00073B03" w:rsidP="005705EE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（入札参加申請締切日において）</w:t>
            </w:r>
          </w:p>
          <w:p w:rsidR="00073B03" w:rsidRPr="004826A7" w:rsidRDefault="00073B03" w:rsidP="005705EE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民事再生法（平成</w:t>
            </w:r>
            <w:r w:rsidRPr="004826A7">
              <w:rPr>
                <w:rFonts w:ascii="ＭＳ Ｐ明朝" w:eastAsia="ＭＳ Ｐ明朝" w:hAnsi="ＭＳ Ｐ明朝"/>
              </w:rPr>
              <w:t>1</w:t>
            </w:r>
            <w:r w:rsidRPr="004826A7">
              <w:rPr>
                <w:rFonts w:ascii="ＭＳ Ｐ明朝" w:eastAsia="ＭＳ Ｐ明朝" w:hAnsi="ＭＳ Ｐ明朝" w:hint="eastAsia"/>
              </w:rPr>
              <w:t>1年法律第225号）に</w:t>
            </w:r>
          </w:p>
          <w:p w:rsidR="00073B03" w:rsidRPr="004826A7" w:rsidRDefault="00073B03" w:rsidP="005705EE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基づく再生手続開始の申立ての有無</w:t>
            </w:r>
          </w:p>
        </w:tc>
        <w:tc>
          <w:tcPr>
            <w:tcW w:w="5074" w:type="dxa"/>
            <w:vAlign w:val="center"/>
          </w:tcPr>
          <w:p w:rsidR="00073B03" w:rsidRPr="004826A7" w:rsidRDefault="00073B03" w:rsidP="001175AB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  <w:tr w:rsidR="00073B03" w:rsidRPr="004826A7" w:rsidTr="005705EE">
        <w:trPr>
          <w:trHeight w:val="851"/>
        </w:trPr>
        <w:tc>
          <w:tcPr>
            <w:tcW w:w="4423" w:type="dxa"/>
            <w:vAlign w:val="center"/>
          </w:tcPr>
          <w:p w:rsidR="00073B03" w:rsidRPr="004826A7" w:rsidRDefault="00073B03" w:rsidP="005705EE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（入札参加申請締切日において）</w:t>
            </w:r>
          </w:p>
          <w:p w:rsidR="00073B03" w:rsidRPr="004826A7" w:rsidRDefault="00073B03" w:rsidP="005705EE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福岡県の指名停止期間中であるか</w:t>
            </w:r>
          </w:p>
        </w:tc>
        <w:tc>
          <w:tcPr>
            <w:tcW w:w="5074" w:type="dxa"/>
            <w:vAlign w:val="center"/>
          </w:tcPr>
          <w:p w:rsidR="00073B03" w:rsidRPr="004826A7" w:rsidRDefault="00073B03" w:rsidP="001175AB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期間中である　・　期間中でない</w:t>
            </w:r>
          </w:p>
        </w:tc>
      </w:tr>
      <w:tr w:rsidR="00C5204B" w:rsidRPr="004826A7" w:rsidTr="005705EE">
        <w:trPr>
          <w:trHeight w:val="851"/>
        </w:trPr>
        <w:tc>
          <w:tcPr>
            <w:tcW w:w="4423" w:type="dxa"/>
            <w:vAlign w:val="center"/>
          </w:tcPr>
          <w:p w:rsidR="00C5204B" w:rsidRPr="004826A7" w:rsidRDefault="00C5204B" w:rsidP="005705EE">
            <w:pPr>
              <w:jc w:val="center"/>
              <w:rPr>
                <w:rFonts w:ascii="ＭＳ Ｐ明朝" w:eastAsia="ＭＳ Ｐ明朝" w:hAnsi="ＭＳ Ｐ明朝"/>
              </w:rPr>
            </w:pPr>
            <w:r w:rsidRPr="00C5204B">
              <w:rPr>
                <w:rFonts w:ascii="ＭＳ Ｐ明朝" w:eastAsia="ＭＳ Ｐ明朝" w:hAnsi="ＭＳ Ｐ明朝"/>
              </w:rPr>
              <w:t>ＩＳＭＳ認証またはＰマーク認証</w:t>
            </w:r>
            <w:r w:rsidR="006C7817">
              <w:rPr>
                <w:rFonts w:ascii="ＭＳ Ｐ明朝" w:eastAsia="ＭＳ Ｐ明朝" w:hAnsi="ＭＳ Ｐ明朝" w:hint="eastAsia"/>
              </w:rPr>
              <w:t>の取得の有無</w:t>
            </w:r>
          </w:p>
        </w:tc>
        <w:tc>
          <w:tcPr>
            <w:tcW w:w="5074" w:type="dxa"/>
            <w:vAlign w:val="center"/>
          </w:tcPr>
          <w:p w:rsidR="00C5204B" w:rsidRPr="004826A7" w:rsidRDefault="00C5204B" w:rsidP="001175AB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</w:tbl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Default="00073B03" w:rsidP="00073B03">
      <w:pPr>
        <w:widowControl/>
        <w:suppressAutoHyphens w:val="0"/>
        <w:textAlignment w:val="auto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br w:type="page"/>
      </w:r>
    </w:p>
    <w:p w:rsidR="00073B03" w:rsidRPr="004826A7" w:rsidRDefault="00073B03" w:rsidP="00073B03">
      <w:pPr>
        <w:rPr>
          <w:rFonts w:ascii="ＭＳ Ｐ明朝" w:eastAsia="ＭＳ Ｐ明朝" w:hAnsi="ＭＳ Ｐ明朝"/>
        </w:rPr>
      </w:pPr>
    </w:p>
    <w:p w:rsidR="00073B03" w:rsidRPr="00C8784B" w:rsidRDefault="00073B03" w:rsidP="00073B03">
      <w:pPr>
        <w:spacing w:line="360" w:lineRule="auto"/>
        <w:ind w:left="1" w:right="-36" w:firstLineChars="3221" w:firstLine="7086"/>
        <w:jc w:val="distribute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令和　</w:t>
      </w:r>
      <w:r w:rsidRPr="00C8784B">
        <w:rPr>
          <w:rFonts w:ascii="ＭＳ Ｐ明朝" w:eastAsia="ＭＳ Ｐ明朝" w:hAnsi="ＭＳ Ｐ明朝"/>
        </w:rPr>
        <w:t>年</w:t>
      </w:r>
      <w:r>
        <w:rPr>
          <w:rFonts w:ascii="ＭＳ Ｐ明朝" w:eastAsia="ＭＳ Ｐ明朝" w:hAnsi="ＭＳ Ｐ明朝" w:hint="eastAsia"/>
        </w:rPr>
        <w:t xml:space="preserve">　月　</w:t>
      </w:r>
      <w:r w:rsidRPr="00C8784B">
        <w:rPr>
          <w:rFonts w:ascii="ＭＳ Ｐ明朝" w:eastAsia="ＭＳ Ｐ明朝" w:hAnsi="ＭＳ Ｐ明朝"/>
        </w:rPr>
        <w:t>日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C8784B" w:rsidRDefault="00073B03" w:rsidP="00073B03">
      <w:pPr>
        <w:ind w:right="44"/>
        <w:jc w:val="center"/>
        <w:rPr>
          <w:rFonts w:ascii="ＭＳ Ｐ明朝" w:eastAsia="ＭＳ Ｐ明朝" w:hAnsi="ＭＳ Ｐ明朝"/>
          <w:sz w:val="24"/>
        </w:rPr>
      </w:pPr>
      <w:r w:rsidRPr="00EF08F8">
        <w:rPr>
          <w:rFonts w:ascii="ＭＳ Ｐ明朝" w:eastAsia="ＭＳ Ｐ明朝" w:hAnsi="ＭＳ Ｐ明朝" w:hint="eastAsia"/>
          <w:sz w:val="24"/>
        </w:rPr>
        <w:t>一般競争入札参加資格確認結果通知書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Default="00073B03" w:rsidP="00073B03">
      <w:pPr>
        <w:rPr>
          <w:rFonts w:ascii="ＭＳ Ｐ明朝" w:eastAsia="ＭＳ Ｐ明朝" w:hAnsi="ＭＳ Ｐ明朝"/>
        </w:rPr>
      </w:pPr>
    </w:p>
    <w:tbl>
      <w:tblPr>
        <w:tblStyle w:val="afe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827"/>
      </w:tblGrid>
      <w:tr w:rsidR="00073B03" w:rsidTr="001175AB">
        <w:tc>
          <w:tcPr>
            <w:tcW w:w="1701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3827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</w:p>
        </w:tc>
      </w:tr>
      <w:tr w:rsidR="00073B03" w:rsidTr="001175AB">
        <w:tc>
          <w:tcPr>
            <w:tcW w:w="1701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商号または名称</w:t>
            </w:r>
          </w:p>
        </w:tc>
        <w:tc>
          <w:tcPr>
            <w:tcW w:w="3827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</w:p>
        </w:tc>
      </w:tr>
      <w:tr w:rsidR="00073B03" w:rsidTr="001175AB">
        <w:tc>
          <w:tcPr>
            <w:tcW w:w="1701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代表者氏名</w:t>
            </w:r>
          </w:p>
        </w:tc>
        <w:tc>
          <w:tcPr>
            <w:tcW w:w="3827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C8784B" w:rsidRDefault="00073B03" w:rsidP="00073B03">
      <w:pPr>
        <w:rPr>
          <w:rFonts w:ascii="ＭＳ Ｐ明朝" w:eastAsia="ＭＳ Ｐ明朝" w:hAnsi="ＭＳ Ｐ明朝"/>
        </w:rPr>
      </w:pPr>
    </w:p>
    <w:p w:rsidR="00073B03" w:rsidRDefault="00073B03" w:rsidP="00073B03">
      <w:pPr>
        <w:ind w:leftChars="2448" w:left="5386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福岡県国民健康保険団体連合会</w:t>
      </w:r>
    </w:p>
    <w:p w:rsidR="00073B03" w:rsidRPr="00C8784B" w:rsidRDefault="00073B03" w:rsidP="00073B03">
      <w:pPr>
        <w:ind w:leftChars="2706" w:left="5953"/>
        <w:rPr>
          <w:rFonts w:ascii="ＭＳ Ｐ明朝" w:eastAsia="ＭＳ Ｐ明朝" w:hAnsi="ＭＳ Ｐ明朝"/>
        </w:rPr>
      </w:pPr>
      <w:r w:rsidRPr="007A765A">
        <w:rPr>
          <w:rFonts w:ascii="ＭＳ Ｐ明朝" w:eastAsia="ＭＳ Ｐ明朝" w:hAnsi="ＭＳ Ｐ明朝" w:hint="eastAsia"/>
        </w:rPr>
        <w:t xml:space="preserve">理事長　</w:t>
      </w:r>
      <w:r>
        <w:rPr>
          <w:rFonts w:ascii="ＭＳ Ｐ明朝" w:eastAsia="ＭＳ Ｐ明朝" w:hAnsi="ＭＳ Ｐ明朝" w:hint="eastAsia"/>
        </w:rPr>
        <w:t xml:space="preserve">　　</w:t>
      </w:r>
      <w:r w:rsidR="000F36D4" w:rsidRPr="00A82040">
        <w:rPr>
          <w:rFonts w:ascii="ＭＳ Ｐ明朝" w:eastAsia="ＭＳ Ｐ明朝" w:hAnsi="ＭＳ Ｐ明朝" w:hint="eastAsia"/>
        </w:rPr>
        <w:t>武　末　　茂　喜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C8784B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1F7CB7" w:rsidP="00073B03">
      <w:pPr>
        <w:ind w:firstLineChars="100" w:firstLine="22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fldChar w:fldCharType="begin"/>
      </w:r>
      <w:r>
        <w:rPr>
          <w:rFonts w:ascii="ＭＳ Ｐ明朝" w:eastAsia="ＭＳ Ｐ明朝" w:hAnsi="ＭＳ Ｐ明朝"/>
        </w:rPr>
        <w:instrText xml:space="preserve"> </w:instrText>
      </w:r>
      <w:r>
        <w:rPr>
          <w:rFonts w:ascii="ＭＳ Ｐ明朝" w:eastAsia="ＭＳ Ｐ明朝" w:hAnsi="ＭＳ Ｐ明朝" w:hint="eastAsia"/>
        </w:rPr>
        <w:instrText>REF 契約件名 \h</w:instrText>
      </w:r>
      <w:r>
        <w:rPr>
          <w:rFonts w:ascii="ＭＳ Ｐ明朝" w:eastAsia="ＭＳ Ｐ明朝" w:hAnsi="ＭＳ Ｐ明朝"/>
        </w:rPr>
        <w:instrText xml:space="preserve">  \* MERGEFORMAT </w:instrText>
      </w:r>
      <w:r>
        <w:rPr>
          <w:rFonts w:ascii="ＭＳ Ｐ明朝" w:eastAsia="ＭＳ Ｐ明朝" w:hAnsi="ＭＳ Ｐ明朝"/>
        </w:rPr>
      </w:r>
      <w:r>
        <w:rPr>
          <w:rFonts w:ascii="ＭＳ Ｐ明朝" w:eastAsia="ＭＳ Ｐ明朝" w:hAnsi="ＭＳ Ｐ明朝"/>
        </w:rPr>
        <w:fldChar w:fldCharType="separate"/>
      </w:r>
      <w:r w:rsidR="001326E9" w:rsidRPr="001326E9">
        <w:rPr>
          <w:rFonts w:ascii="ＭＳ Ｐ明朝" w:eastAsia="ＭＳ Ｐ明朝" w:hAnsi="ＭＳ Ｐ明朝" w:hint="eastAsia"/>
        </w:rPr>
        <w:t>令和７年度データ連携用PC等の一括調達</w:t>
      </w:r>
      <w:r>
        <w:rPr>
          <w:rFonts w:ascii="ＭＳ Ｐ明朝" w:eastAsia="ＭＳ Ｐ明朝" w:hAnsi="ＭＳ Ｐ明朝"/>
        </w:rPr>
        <w:fldChar w:fldCharType="end"/>
      </w:r>
      <w:r w:rsidR="00073B03" w:rsidRPr="002F1A1C">
        <w:rPr>
          <w:rFonts w:ascii="ＭＳ Ｐ明朝" w:eastAsia="ＭＳ Ｐ明朝" w:hAnsi="ＭＳ Ｐ明朝" w:hint="eastAsia"/>
        </w:rPr>
        <w:t>に係る一般競争入札参加資格確認の結果について、下記のとおり通知します。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jc w:val="center"/>
        <w:rPr>
          <w:rFonts w:ascii="ＭＳ Ｐ明朝" w:eastAsia="ＭＳ Ｐ明朝" w:hAnsi="ＭＳ Ｐ明朝"/>
        </w:rPr>
      </w:pPr>
      <w:r w:rsidRPr="004826A7">
        <w:rPr>
          <w:rFonts w:ascii="ＭＳ Ｐ明朝" w:eastAsia="ＭＳ Ｐ明朝" w:hAnsi="ＭＳ Ｐ明朝" w:hint="eastAsia"/>
        </w:rPr>
        <w:t>記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rPr>
          <w:rFonts w:ascii="ＭＳ Ｐ明朝" w:eastAsia="ＭＳ Ｐ明朝" w:hAnsi="ＭＳ Ｐ明朝"/>
        </w:rPr>
      </w:pPr>
    </w:p>
    <w:tbl>
      <w:tblPr>
        <w:tblStyle w:val="afe"/>
        <w:tblW w:w="9639" w:type="dxa"/>
        <w:tblInd w:w="250" w:type="dxa"/>
        <w:tblLook w:val="04A0" w:firstRow="1" w:lastRow="0" w:firstColumn="1" w:lastColumn="0" w:noHBand="0" w:noVBand="1"/>
      </w:tblPr>
      <w:tblGrid>
        <w:gridCol w:w="3431"/>
        <w:gridCol w:w="6208"/>
      </w:tblGrid>
      <w:tr w:rsidR="00073B03" w:rsidRPr="004826A7" w:rsidTr="007B16C3">
        <w:trPr>
          <w:trHeight w:val="851"/>
        </w:trPr>
        <w:tc>
          <w:tcPr>
            <w:tcW w:w="3431" w:type="dxa"/>
            <w:vAlign w:val="center"/>
          </w:tcPr>
          <w:p w:rsidR="00073B03" w:rsidRPr="00422A02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22A02">
              <w:rPr>
                <w:rFonts w:ascii="ＭＳ Ｐ明朝" w:eastAsia="ＭＳ Ｐ明朝" w:hAnsi="ＭＳ Ｐ明朝" w:hint="eastAsia"/>
              </w:rPr>
              <w:t>入札公告日</w:t>
            </w:r>
          </w:p>
        </w:tc>
        <w:tc>
          <w:tcPr>
            <w:tcW w:w="6208" w:type="dxa"/>
            <w:tcBorders>
              <w:bottom w:val="single" w:sz="4" w:space="0" w:color="auto"/>
            </w:tcBorders>
            <w:vAlign w:val="center"/>
          </w:tcPr>
          <w:p w:rsidR="00073B03" w:rsidRPr="00422A02" w:rsidRDefault="0009125F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09125F">
              <w:rPr>
                <w:rFonts w:ascii="ＭＳ Ｐ明朝" w:eastAsia="ＭＳ Ｐ明朝" w:hAnsi="ＭＳ Ｐ明朝"/>
                <w:szCs w:val="22"/>
              </w:rPr>
              <w:fldChar w:fldCharType="begin"/>
            </w:r>
            <w:r w:rsidRPr="0009125F">
              <w:rPr>
                <w:rFonts w:ascii="ＭＳ Ｐ明朝" w:eastAsia="ＭＳ Ｐ明朝" w:hAnsi="ＭＳ Ｐ明朝"/>
                <w:szCs w:val="22"/>
              </w:rPr>
              <w:instrText xml:space="preserve"> REF 公示日_曜日有 \h </w:instrText>
            </w:r>
            <w:r>
              <w:rPr>
                <w:rFonts w:ascii="ＭＳ Ｐ明朝" w:eastAsia="ＭＳ Ｐ明朝" w:hAnsi="ＭＳ Ｐ明朝"/>
                <w:szCs w:val="22"/>
              </w:rPr>
              <w:instrText xml:space="preserve"> \* MERGEFORMAT </w:instrText>
            </w:r>
            <w:r w:rsidRPr="0009125F">
              <w:rPr>
                <w:rFonts w:ascii="ＭＳ Ｐ明朝" w:eastAsia="ＭＳ Ｐ明朝" w:hAnsi="ＭＳ Ｐ明朝"/>
                <w:szCs w:val="22"/>
              </w:rPr>
            </w:r>
            <w:r w:rsidRPr="0009125F">
              <w:rPr>
                <w:rFonts w:ascii="ＭＳ Ｐ明朝" w:eastAsia="ＭＳ Ｐ明朝" w:hAnsi="ＭＳ Ｐ明朝"/>
                <w:szCs w:val="22"/>
              </w:rPr>
              <w:fldChar w:fldCharType="separate"/>
            </w:r>
            <w:r w:rsidR="001326E9" w:rsidRPr="001326E9">
              <w:rPr>
                <w:rFonts w:ascii="ＭＳ Ｐ明朝" w:eastAsia="ＭＳ Ｐ明朝" w:hAnsi="ＭＳ Ｐ明朝" w:hint="eastAsia"/>
                <w:szCs w:val="22"/>
              </w:rPr>
              <w:t>令和７年３月24日（月）</w:t>
            </w:r>
            <w:r w:rsidRPr="0009125F">
              <w:rPr>
                <w:rFonts w:ascii="ＭＳ Ｐ明朝" w:eastAsia="ＭＳ Ｐ明朝" w:hAnsi="ＭＳ Ｐ明朝"/>
                <w:szCs w:val="22"/>
              </w:rPr>
              <w:fldChar w:fldCharType="end"/>
            </w:r>
          </w:p>
        </w:tc>
      </w:tr>
      <w:tr w:rsidR="00073B03" w:rsidRPr="004826A7" w:rsidTr="007B16C3">
        <w:trPr>
          <w:trHeight w:val="851"/>
        </w:trPr>
        <w:tc>
          <w:tcPr>
            <w:tcW w:w="3431" w:type="dxa"/>
            <w:vAlign w:val="center"/>
          </w:tcPr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入札件名</w:t>
            </w:r>
          </w:p>
        </w:tc>
        <w:tc>
          <w:tcPr>
            <w:tcW w:w="6208" w:type="dxa"/>
            <w:vAlign w:val="center"/>
          </w:tcPr>
          <w:p w:rsidR="00073B03" w:rsidRPr="001F7CB7" w:rsidRDefault="001F7CB7" w:rsidP="001175AB">
            <w:pPr>
              <w:jc w:val="left"/>
              <w:rPr>
                <w:rFonts w:ascii="ＭＳ Ｐ明朝" w:eastAsia="ＭＳ Ｐ明朝" w:hAnsi="ＭＳ Ｐ明朝"/>
                <w:szCs w:val="22"/>
              </w:rPr>
            </w:pPr>
            <w:r w:rsidRPr="001F7CB7">
              <w:rPr>
                <w:rFonts w:ascii="ＭＳ Ｐ明朝" w:eastAsia="ＭＳ Ｐ明朝" w:hAnsi="ＭＳ Ｐ明朝"/>
                <w:szCs w:val="22"/>
              </w:rPr>
              <w:fldChar w:fldCharType="begin"/>
            </w:r>
            <w:r w:rsidRPr="001F7CB7">
              <w:rPr>
                <w:rFonts w:ascii="ＭＳ Ｐ明朝" w:eastAsia="ＭＳ Ｐ明朝" w:hAnsi="ＭＳ Ｐ明朝"/>
                <w:szCs w:val="22"/>
              </w:rPr>
              <w:instrText xml:space="preserve"> REF 契約件名 \h  \* MERGEFORMAT </w:instrText>
            </w:r>
            <w:r w:rsidRPr="001F7CB7">
              <w:rPr>
                <w:rFonts w:ascii="ＭＳ Ｐ明朝" w:eastAsia="ＭＳ Ｐ明朝" w:hAnsi="ＭＳ Ｐ明朝"/>
                <w:szCs w:val="22"/>
              </w:rPr>
            </w:r>
            <w:r w:rsidRPr="001F7CB7">
              <w:rPr>
                <w:rFonts w:ascii="ＭＳ Ｐ明朝" w:eastAsia="ＭＳ Ｐ明朝" w:hAnsi="ＭＳ Ｐ明朝"/>
                <w:szCs w:val="22"/>
              </w:rPr>
              <w:fldChar w:fldCharType="separate"/>
            </w:r>
            <w:r w:rsidR="001326E9" w:rsidRPr="001326E9">
              <w:rPr>
                <w:rFonts w:ascii="ＭＳ Ｐ明朝" w:eastAsia="ＭＳ Ｐ明朝" w:hAnsi="ＭＳ Ｐ明朝" w:hint="eastAsia"/>
                <w:szCs w:val="22"/>
              </w:rPr>
              <w:t>令和７年度データ連携用PC等の一括調達</w:t>
            </w:r>
            <w:r w:rsidRPr="001F7CB7">
              <w:rPr>
                <w:rFonts w:ascii="ＭＳ Ｐ明朝" w:eastAsia="ＭＳ Ｐ明朝" w:hAnsi="ＭＳ Ｐ明朝"/>
                <w:szCs w:val="22"/>
              </w:rPr>
              <w:fldChar w:fldCharType="end"/>
            </w:r>
          </w:p>
        </w:tc>
      </w:tr>
      <w:tr w:rsidR="00073B03" w:rsidRPr="004826A7" w:rsidTr="007B16C3">
        <w:trPr>
          <w:trHeight w:val="851"/>
        </w:trPr>
        <w:tc>
          <w:tcPr>
            <w:tcW w:w="3431" w:type="dxa"/>
            <w:vAlign w:val="center"/>
          </w:tcPr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入札参加資格</w:t>
            </w:r>
          </w:p>
        </w:tc>
        <w:tc>
          <w:tcPr>
            <w:tcW w:w="6208" w:type="dxa"/>
            <w:vAlign w:val="center"/>
          </w:tcPr>
          <w:p w:rsidR="00073B03" w:rsidRPr="004826A7" w:rsidRDefault="00073B03" w:rsidP="00D453DC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</w:t>
            </w:r>
          </w:p>
        </w:tc>
      </w:tr>
    </w:tbl>
    <w:p w:rsidR="00073B03" w:rsidRDefault="00073B03" w:rsidP="00073B03">
      <w:pPr>
        <w:rPr>
          <w:rFonts w:ascii="ＭＳ Ｐ明朝" w:eastAsia="ＭＳ Ｐ明朝" w:hAnsi="ＭＳ Ｐ明朝"/>
        </w:rPr>
      </w:pPr>
    </w:p>
    <w:p w:rsidR="0071205C" w:rsidRPr="00C8784B" w:rsidRDefault="0071205C" w:rsidP="007B669E">
      <w:pPr>
        <w:rPr>
          <w:rFonts w:ascii="ＭＳ Ｐ明朝" w:eastAsia="ＭＳ Ｐ明朝" w:hAnsi="ＭＳ Ｐ明朝" w:hint="eastAsia"/>
        </w:rPr>
      </w:pPr>
      <w:bookmarkStart w:id="0" w:name="_GoBack"/>
      <w:bookmarkEnd w:id="0"/>
    </w:p>
    <w:sectPr w:rsidR="0071205C" w:rsidRPr="00C8784B" w:rsidSect="007B669E">
      <w:headerReference w:type="default" r:id="rId9"/>
      <w:footnotePr>
        <w:pos w:val="beneathText"/>
      </w:footnotePr>
      <w:pgSz w:w="11905" w:h="16837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5EE" w:rsidRDefault="005705EE" w:rsidP="00567416">
      <w:r>
        <w:separator/>
      </w:r>
    </w:p>
  </w:endnote>
  <w:endnote w:type="continuationSeparator" w:id="0">
    <w:p w:rsidR="005705EE" w:rsidRDefault="005705EE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5EE" w:rsidRDefault="005705EE" w:rsidP="00567416">
      <w:r>
        <w:separator/>
      </w:r>
    </w:p>
  </w:footnote>
  <w:footnote w:type="continuationSeparator" w:id="0">
    <w:p w:rsidR="005705EE" w:rsidRDefault="005705EE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5EE" w:rsidRDefault="005705EE" w:rsidP="00D72D74">
    <w:pPr>
      <w:pStyle w:val="a5"/>
      <w:ind w:right="8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365569">
      <v:textbox inset="5.85pt,.7pt,5.85pt,.7pt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065F1"/>
    <w:rsid w:val="000149DA"/>
    <w:rsid w:val="000173BA"/>
    <w:rsid w:val="0003150A"/>
    <w:rsid w:val="00032DE4"/>
    <w:rsid w:val="00041861"/>
    <w:rsid w:val="00041AC5"/>
    <w:rsid w:val="00051130"/>
    <w:rsid w:val="000537C6"/>
    <w:rsid w:val="00055EFB"/>
    <w:rsid w:val="000579A1"/>
    <w:rsid w:val="00073B03"/>
    <w:rsid w:val="00074591"/>
    <w:rsid w:val="00076A8F"/>
    <w:rsid w:val="00083114"/>
    <w:rsid w:val="000850F8"/>
    <w:rsid w:val="00085C6B"/>
    <w:rsid w:val="00085DA0"/>
    <w:rsid w:val="0009125F"/>
    <w:rsid w:val="000961FA"/>
    <w:rsid w:val="000A4454"/>
    <w:rsid w:val="000B1EC8"/>
    <w:rsid w:val="000B5392"/>
    <w:rsid w:val="000B6A51"/>
    <w:rsid w:val="000C1A50"/>
    <w:rsid w:val="000C34B1"/>
    <w:rsid w:val="000C3AC6"/>
    <w:rsid w:val="000C7562"/>
    <w:rsid w:val="000E03EE"/>
    <w:rsid w:val="000E0E2D"/>
    <w:rsid w:val="000E1551"/>
    <w:rsid w:val="000F0A6E"/>
    <w:rsid w:val="000F36D4"/>
    <w:rsid w:val="0010030D"/>
    <w:rsid w:val="001021BE"/>
    <w:rsid w:val="00107ECC"/>
    <w:rsid w:val="0011041B"/>
    <w:rsid w:val="00114AA3"/>
    <w:rsid w:val="001174DC"/>
    <w:rsid w:val="001175AB"/>
    <w:rsid w:val="00125757"/>
    <w:rsid w:val="00132540"/>
    <w:rsid w:val="00132549"/>
    <w:rsid w:val="001326E9"/>
    <w:rsid w:val="00137C82"/>
    <w:rsid w:val="00140A0B"/>
    <w:rsid w:val="00141876"/>
    <w:rsid w:val="0014768B"/>
    <w:rsid w:val="00160982"/>
    <w:rsid w:val="001642CD"/>
    <w:rsid w:val="00167245"/>
    <w:rsid w:val="00180753"/>
    <w:rsid w:val="00184E5E"/>
    <w:rsid w:val="00191DB1"/>
    <w:rsid w:val="00192857"/>
    <w:rsid w:val="001933F7"/>
    <w:rsid w:val="00197865"/>
    <w:rsid w:val="001A03E3"/>
    <w:rsid w:val="001A1505"/>
    <w:rsid w:val="001A4982"/>
    <w:rsid w:val="001A652F"/>
    <w:rsid w:val="001B00E8"/>
    <w:rsid w:val="001C40BC"/>
    <w:rsid w:val="001D21EB"/>
    <w:rsid w:val="001D4970"/>
    <w:rsid w:val="001E4AD3"/>
    <w:rsid w:val="001E5FC0"/>
    <w:rsid w:val="001F7CB7"/>
    <w:rsid w:val="00202903"/>
    <w:rsid w:val="0021143D"/>
    <w:rsid w:val="0022073D"/>
    <w:rsid w:val="002250D5"/>
    <w:rsid w:val="00232413"/>
    <w:rsid w:val="00233135"/>
    <w:rsid w:val="00241658"/>
    <w:rsid w:val="002531B1"/>
    <w:rsid w:val="002536B6"/>
    <w:rsid w:val="00255BAC"/>
    <w:rsid w:val="00256857"/>
    <w:rsid w:val="00264041"/>
    <w:rsid w:val="00276DE9"/>
    <w:rsid w:val="0027713D"/>
    <w:rsid w:val="002847C2"/>
    <w:rsid w:val="0029375A"/>
    <w:rsid w:val="002964B8"/>
    <w:rsid w:val="00296F0B"/>
    <w:rsid w:val="002A2BF9"/>
    <w:rsid w:val="002B08A4"/>
    <w:rsid w:val="002C48B4"/>
    <w:rsid w:val="002C74BA"/>
    <w:rsid w:val="002D598B"/>
    <w:rsid w:val="002D7CAD"/>
    <w:rsid w:val="002E4797"/>
    <w:rsid w:val="002E5BFB"/>
    <w:rsid w:val="002F1A1C"/>
    <w:rsid w:val="002F36D1"/>
    <w:rsid w:val="003002F8"/>
    <w:rsid w:val="00304A96"/>
    <w:rsid w:val="0030638F"/>
    <w:rsid w:val="00321DC9"/>
    <w:rsid w:val="00324514"/>
    <w:rsid w:val="0033050D"/>
    <w:rsid w:val="00341912"/>
    <w:rsid w:val="0034234E"/>
    <w:rsid w:val="003525B0"/>
    <w:rsid w:val="003526F9"/>
    <w:rsid w:val="0035391A"/>
    <w:rsid w:val="003543D2"/>
    <w:rsid w:val="003558E1"/>
    <w:rsid w:val="003640C9"/>
    <w:rsid w:val="0037018C"/>
    <w:rsid w:val="003702DA"/>
    <w:rsid w:val="00375D15"/>
    <w:rsid w:val="00377453"/>
    <w:rsid w:val="003807F2"/>
    <w:rsid w:val="00382445"/>
    <w:rsid w:val="003831DB"/>
    <w:rsid w:val="003845CB"/>
    <w:rsid w:val="00390B95"/>
    <w:rsid w:val="00394067"/>
    <w:rsid w:val="00397F8A"/>
    <w:rsid w:val="003A2173"/>
    <w:rsid w:val="003A6B92"/>
    <w:rsid w:val="003B0D0F"/>
    <w:rsid w:val="003B1ED0"/>
    <w:rsid w:val="003C19DF"/>
    <w:rsid w:val="003D1CB0"/>
    <w:rsid w:val="003D50F0"/>
    <w:rsid w:val="003E02F3"/>
    <w:rsid w:val="003E2394"/>
    <w:rsid w:val="003E458F"/>
    <w:rsid w:val="00400C70"/>
    <w:rsid w:val="004041BD"/>
    <w:rsid w:val="00414F36"/>
    <w:rsid w:val="00416346"/>
    <w:rsid w:val="00422A02"/>
    <w:rsid w:val="00432E66"/>
    <w:rsid w:val="00437139"/>
    <w:rsid w:val="0044508E"/>
    <w:rsid w:val="00447709"/>
    <w:rsid w:val="004547B6"/>
    <w:rsid w:val="00462195"/>
    <w:rsid w:val="00462846"/>
    <w:rsid w:val="00476753"/>
    <w:rsid w:val="00481FBC"/>
    <w:rsid w:val="004826A7"/>
    <w:rsid w:val="00486491"/>
    <w:rsid w:val="0049436D"/>
    <w:rsid w:val="00494C02"/>
    <w:rsid w:val="00495A87"/>
    <w:rsid w:val="004A3A9F"/>
    <w:rsid w:val="004A4E9B"/>
    <w:rsid w:val="004A52EB"/>
    <w:rsid w:val="004A76B1"/>
    <w:rsid w:val="004B2282"/>
    <w:rsid w:val="004C204E"/>
    <w:rsid w:val="004C3393"/>
    <w:rsid w:val="004C58B7"/>
    <w:rsid w:val="004D3E73"/>
    <w:rsid w:val="004D6124"/>
    <w:rsid w:val="004E3A82"/>
    <w:rsid w:val="004E4AC7"/>
    <w:rsid w:val="00500A9D"/>
    <w:rsid w:val="00500D96"/>
    <w:rsid w:val="00504904"/>
    <w:rsid w:val="00523C8C"/>
    <w:rsid w:val="00531466"/>
    <w:rsid w:val="00535DCE"/>
    <w:rsid w:val="00535DFE"/>
    <w:rsid w:val="005477EA"/>
    <w:rsid w:val="0055004E"/>
    <w:rsid w:val="0056500E"/>
    <w:rsid w:val="00567416"/>
    <w:rsid w:val="00567927"/>
    <w:rsid w:val="00567CAB"/>
    <w:rsid w:val="005705EE"/>
    <w:rsid w:val="00570F3C"/>
    <w:rsid w:val="00572910"/>
    <w:rsid w:val="005757B4"/>
    <w:rsid w:val="00583275"/>
    <w:rsid w:val="00591583"/>
    <w:rsid w:val="0059184D"/>
    <w:rsid w:val="005A148C"/>
    <w:rsid w:val="005A1924"/>
    <w:rsid w:val="005A36D3"/>
    <w:rsid w:val="005A4C4E"/>
    <w:rsid w:val="005B1582"/>
    <w:rsid w:val="005B3C6D"/>
    <w:rsid w:val="005B6101"/>
    <w:rsid w:val="005C3248"/>
    <w:rsid w:val="005C5118"/>
    <w:rsid w:val="005C6063"/>
    <w:rsid w:val="005C63CD"/>
    <w:rsid w:val="005D008E"/>
    <w:rsid w:val="005D4474"/>
    <w:rsid w:val="005D72F2"/>
    <w:rsid w:val="005E12D2"/>
    <w:rsid w:val="005F789E"/>
    <w:rsid w:val="0060445A"/>
    <w:rsid w:val="00627763"/>
    <w:rsid w:val="0063128F"/>
    <w:rsid w:val="00651D6E"/>
    <w:rsid w:val="00651FA5"/>
    <w:rsid w:val="00680935"/>
    <w:rsid w:val="0068271E"/>
    <w:rsid w:val="00695342"/>
    <w:rsid w:val="006A719D"/>
    <w:rsid w:val="006B1421"/>
    <w:rsid w:val="006B761A"/>
    <w:rsid w:val="006C0D5A"/>
    <w:rsid w:val="006C10E6"/>
    <w:rsid w:val="006C1B9D"/>
    <w:rsid w:val="006C7817"/>
    <w:rsid w:val="006D30E8"/>
    <w:rsid w:val="006D49F2"/>
    <w:rsid w:val="006D5D2F"/>
    <w:rsid w:val="006D75F0"/>
    <w:rsid w:val="006F1766"/>
    <w:rsid w:val="00707C90"/>
    <w:rsid w:val="007117B4"/>
    <w:rsid w:val="00711872"/>
    <w:rsid w:val="0071205C"/>
    <w:rsid w:val="00712A8D"/>
    <w:rsid w:val="0071339E"/>
    <w:rsid w:val="007166B9"/>
    <w:rsid w:val="00743D28"/>
    <w:rsid w:val="00744EAB"/>
    <w:rsid w:val="007479DE"/>
    <w:rsid w:val="00750BF1"/>
    <w:rsid w:val="007538DD"/>
    <w:rsid w:val="00755F35"/>
    <w:rsid w:val="00763C07"/>
    <w:rsid w:val="00767F6B"/>
    <w:rsid w:val="00774BFB"/>
    <w:rsid w:val="0077544D"/>
    <w:rsid w:val="00783817"/>
    <w:rsid w:val="007A765A"/>
    <w:rsid w:val="007B16C3"/>
    <w:rsid w:val="007B48C2"/>
    <w:rsid w:val="007B669E"/>
    <w:rsid w:val="007B6A1A"/>
    <w:rsid w:val="007C7A7F"/>
    <w:rsid w:val="007D0CA4"/>
    <w:rsid w:val="007D4FEA"/>
    <w:rsid w:val="007D52B3"/>
    <w:rsid w:val="007E0944"/>
    <w:rsid w:val="007E745D"/>
    <w:rsid w:val="007F0567"/>
    <w:rsid w:val="007F7D01"/>
    <w:rsid w:val="008001F1"/>
    <w:rsid w:val="00804D92"/>
    <w:rsid w:val="008066C3"/>
    <w:rsid w:val="00807C89"/>
    <w:rsid w:val="008149DE"/>
    <w:rsid w:val="00832A36"/>
    <w:rsid w:val="00837279"/>
    <w:rsid w:val="0084202F"/>
    <w:rsid w:val="008622B2"/>
    <w:rsid w:val="00865419"/>
    <w:rsid w:val="00870737"/>
    <w:rsid w:val="00874B63"/>
    <w:rsid w:val="00876385"/>
    <w:rsid w:val="0087750A"/>
    <w:rsid w:val="00880D1A"/>
    <w:rsid w:val="00882DDA"/>
    <w:rsid w:val="00885A74"/>
    <w:rsid w:val="008956F0"/>
    <w:rsid w:val="008A29A4"/>
    <w:rsid w:val="008A2F72"/>
    <w:rsid w:val="008B4680"/>
    <w:rsid w:val="008C43D0"/>
    <w:rsid w:val="008D3A0D"/>
    <w:rsid w:val="008D7402"/>
    <w:rsid w:val="008D7A79"/>
    <w:rsid w:val="008E650D"/>
    <w:rsid w:val="009006F0"/>
    <w:rsid w:val="0090238C"/>
    <w:rsid w:val="009056C2"/>
    <w:rsid w:val="00910B74"/>
    <w:rsid w:val="009310A8"/>
    <w:rsid w:val="00937888"/>
    <w:rsid w:val="009400D9"/>
    <w:rsid w:val="00942DE5"/>
    <w:rsid w:val="00945D06"/>
    <w:rsid w:val="00956E64"/>
    <w:rsid w:val="009679CC"/>
    <w:rsid w:val="00971381"/>
    <w:rsid w:val="00984C46"/>
    <w:rsid w:val="009919DB"/>
    <w:rsid w:val="0099207B"/>
    <w:rsid w:val="00997772"/>
    <w:rsid w:val="009A54FD"/>
    <w:rsid w:val="009B13A7"/>
    <w:rsid w:val="009B20D8"/>
    <w:rsid w:val="009C6DE2"/>
    <w:rsid w:val="009D1CD6"/>
    <w:rsid w:val="009D6297"/>
    <w:rsid w:val="009E0D0B"/>
    <w:rsid w:val="009E4566"/>
    <w:rsid w:val="009E50BD"/>
    <w:rsid w:val="009F472E"/>
    <w:rsid w:val="009F4C08"/>
    <w:rsid w:val="00A00A59"/>
    <w:rsid w:val="00A04419"/>
    <w:rsid w:val="00A06D48"/>
    <w:rsid w:val="00A12237"/>
    <w:rsid w:val="00A170EC"/>
    <w:rsid w:val="00A249A7"/>
    <w:rsid w:val="00A274D6"/>
    <w:rsid w:val="00A31D67"/>
    <w:rsid w:val="00A3258D"/>
    <w:rsid w:val="00A375A3"/>
    <w:rsid w:val="00A44774"/>
    <w:rsid w:val="00A47D7D"/>
    <w:rsid w:val="00A47E18"/>
    <w:rsid w:val="00A501DC"/>
    <w:rsid w:val="00A50469"/>
    <w:rsid w:val="00A64252"/>
    <w:rsid w:val="00A64593"/>
    <w:rsid w:val="00A7776B"/>
    <w:rsid w:val="00A92A90"/>
    <w:rsid w:val="00A96932"/>
    <w:rsid w:val="00A96B89"/>
    <w:rsid w:val="00AA1669"/>
    <w:rsid w:val="00AA76FB"/>
    <w:rsid w:val="00AB0D4A"/>
    <w:rsid w:val="00AB4665"/>
    <w:rsid w:val="00AC2038"/>
    <w:rsid w:val="00AC2B8E"/>
    <w:rsid w:val="00AC3C5B"/>
    <w:rsid w:val="00AC4E79"/>
    <w:rsid w:val="00B10A63"/>
    <w:rsid w:val="00B10D75"/>
    <w:rsid w:val="00B1372B"/>
    <w:rsid w:val="00B154EB"/>
    <w:rsid w:val="00B174FD"/>
    <w:rsid w:val="00B20FA2"/>
    <w:rsid w:val="00B32E1E"/>
    <w:rsid w:val="00B34E53"/>
    <w:rsid w:val="00B4529F"/>
    <w:rsid w:val="00B52A68"/>
    <w:rsid w:val="00B601C9"/>
    <w:rsid w:val="00B60E33"/>
    <w:rsid w:val="00B6582D"/>
    <w:rsid w:val="00B94D5A"/>
    <w:rsid w:val="00B96055"/>
    <w:rsid w:val="00BA1E3B"/>
    <w:rsid w:val="00BC0228"/>
    <w:rsid w:val="00BC1DC7"/>
    <w:rsid w:val="00BC2CCE"/>
    <w:rsid w:val="00BC4DF7"/>
    <w:rsid w:val="00BC50D2"/>
    <w:rsid w:val="00BC653F"/>
    <w:rsid w:val="00BD4C9B"/>
    <w:rsid w:val="00BD67D1"/>
    <w:rsid w:val="00BD68A0"/>
    <w:rsid w:val="00BE00E3"/>
    <w:rsid w:val="00BE5798"/>
    <w:rsid w:val="00BE7951"/>
    <w:rsid w:val="00BF084A"/>
    <w:rsid w:val="00C02B7A"/>
    <w:rsid w:val="00C055A9"/>
    <w:rsid w:val="00C060D9"/>
    <w:rsid w:val="00C13E5B"/>
    <w:rsid w:val="00C165EB"/>
    <w:rsid w:val="00C17CD2"/>
    <w:rsid w:val="00C17ED9"/>
    <w:rsid w:val="00C34792"/>
    <w:rsid w:val="00C403B8"/>
    <w:rsid w:val="00C40915"/>
    <w:rsid w:val="00C456AF"/>
    <w:rsid w:val="00C51E9B"/>
    <w:rsid w:val="00C5204B"/>
    <w:rsid w:val="00C75277"/>
    <w:rsid w:val="00C92B42"/>
    <w:rsid w:val="00C9542A"/>
    <w:rsid w:val="00CA3A31"/>
    <w:rsid w:val="00CA5557"/>
    <w:rsid w:val="00CB0BC7"/>
    <w:rsid w:val="00CB1E73"/>
    <w:rsid w:val="00CB37CE"/>
    <w:rsid w:val="00CB58A6"/>
    <w:rsid w:val="00CB5C55"/>
    <w:rsid w:val="00CC094D"/>
    <w:rsid w:val="00CC3E62"/>
    <w:rsid w:val="00CD324D"/>
    <w:rsid w:val="00CD634D"/>
    <w:rsid w:val="00CE16D9"/>
    <w:rsid w:val="00CE5226"/>
    <w:rsid w:val="00CF087A"/>
    <w:rsid w:val="00CF194A"/>
    <w:rsid w:val="00D02C72"/>
    <w:rsid w:val="00D03054"/>
    <w:rsid w:val="00D0366A"/>
    <w:rsid w:val="00D05A42"/>
    <w:rsid w:val="00D11BF5"/>
    <w:rsid w:val="00D2695D"/>
    <w:rsid w:val="00D31F08"/>
    <w:rsid w:val="00D367C9"/>
    <w:rsid w:val="00D41FD1"/>
    <w:rsid w:val="00D44B50"/>
    <w:rsid w:val="00D453DC"/>
    <w:rsid w:val="00D466A2"/>
    <w:rsid w:val="00D63093"/>
    <w:rsid w:val="00D72D74"/>
    <w:rsid w:val="00D7536A"/>
    <w:rsid w:val="00D77269"/>
    <w:rsid w:val="00D81754"/>
    <w:rsid w:val="00D82293"/>
    <w:rsid w:val="00D8788F"/>
    <w:rsid w:val="00D92328"/>
    <w:rsid w:val="00D9347D"/>
    <w:rsid w:val="00D9436C"/>
    <w:rsid w:val="00DA4D78"/>
    <w:rsid w:val="00DB0A09"/>
    <w:rsid w:val="00DC588A"/>
    <w:rsid w:val="00DC7042"/>
    <w:rsid w:val="00DD5E13"/>
    <w:rsid w:val="00DF2A20"/>
    <w:rsid w:val="00DF2DE0"/>
    <w:rsid w:val="00DF4473"/>
    <w:rsid w:val="00DF49F5"/>
    <w:rsid w:val="00DF78AF"/>
    <w:rsid w:val="00E04C24"/>
    <w:rsid w:val="00E06AF9"/>
    <w:rsid w:val="00E1177F"/>
    <w:rsid w:val="00E14279"/>
    <w:rsid w:val="00E219F5"/>
    <w:rsid w:val="00E2223C"/>
    <w:rsid w:val="00E333E4"/>
    <w:rsid w:val="00E3693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56E49"/>
    <w:rsid w:val="00E6257C"/>
    <w:rsid w:val="00E652AA"/>
    <w:rsid w:val="00E72C79"/>
    <w:rsid w:val="00E7567A"/>
    <w:rsid w:val="00E81885"/>
    <w:rsid w:val="00E85A7D"/>
    <w:rsid w:val="00E9269D"/>
    <w:rsid w:val="00E930BC"/>
    <w:rsid w:val="00EA5B63"/>
    <w:rsid w:val="00EA7E5D"/>
    <w:rsid w:val="00EB1B10"/>
    <w:rsid w:val="00EB3BDD"/>
    <w:rsid w:val="00EC19E6"/>
    <w:rsid w:val="00EC5AFB"/>
    <w:rsid w:val="00ED7D8E"/>
    <w:rsid w:val="00EE0120"/>
    <w:rsid w:val="00EE722D"/>
    <w:rsid w:val="00EF08F8"/>
    <w:rsid w:val="00EF4FFE"/>
    <w:rsid w:val="00F017A4"/>
    <w:rsid w:val="00F06845"/>
    <w:rsid w:val="00F13DD9"/>
    <w:rsid w:val="00F230CB"/>
    <w:rsid w:val="00F31627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2129"/>
    <w:rsid w:val="00F83BF1"/>
    <w:rsid w:val="00F83CDC"/>
    <w:rsid w:val="00F8569E"/>
    <w:rsid w:val="00F862A1"/>
    <w:rsid w:val="00FA16FD"/>
    <w:rsid w:val="00FB118D"/>
    <w:rsid w:val="00FC4EF4"/>
    <w:rsid w:val="00FD262A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5569">
      <v:textbox inset="5.85pt,.7pt,5.85pt,.7pt"/>
    </o:shapedefaults>
    <o:shapelayout v:ext="edit">
      <o:idmap v:ext="edit" data="1"/>
    </o:shapelayout>
  </w:shapeDefaults>
  <w:decimalSymbol w:val="."/>
  <w:listSeparator w:val=","/>
  <w14:docId w14:val="7937D896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  <w:style w:type="character" w:styleId="aff2">
    <w:name w:val="Unresolved Mention"/>
    <w:basedOn w:val="a0"/>
    <w:uiPriority w:val="99"/>
    <w:semiHidden/>
    <w:unhideWhenUsed/>
    <w:rsid w:val="00CC3E62"/>
    <w:rPr>
      <w:color w:val="605E5C"/>
      <w:shd w:val="clear" w:color="auto" w:fill="E1DFDD"/>
    </w:rPr>
  </w:style>
  <w:style w:type="character" w:styleId="aff3">
    <w:name w:val="FollowedHyperlink"/>
    <w:basedOn w:val="a0"/>
    <w:uiPriority w:val="99"/>
    <w:semiHidden/>
    <w:unhideWhenUsed/>
    <w:rsid w:val="00CC3E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0C8CDBE-91C5-4ACD-B02C-27F9E7C9C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2026</TotalTime>
  <Pages>2</Pages>
  <Words>110</Words>
  <Characters>627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令和７年度高額療養費勧奨通知書等作成業務に関する契約</cp:keywords>
  <dc:description>契約締結日から令和３年８月３１日まで</dc:description>
  <cp:lastModifiedBy>松尾 康平</cp:lastModifiedBy>
  <cp:revision>274</cp:revision>
  <cp:lastPrinted>2025-03-12T02:36:00Z</cp:lastPrinted>
  <dcterms:created xsi:type="dcterms:W3CDTF">2017-07-14T02:49:00Z</dcterms:created>
  <dcterms:modified xsi:type="dcterms:W3CDTF">2025-03-24T06:25:00Z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